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8A" w:rsidRPr="00FF058D" w:rsidRDefault="003644B3" w:rsidP="007F63A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FF058D">
        <w:rPr>
          <w:noProof/>
          <w:sz w:val="28"/>
          <w:szCs w:val="28"/>
        </w:rPr>
        <w:drawing>
          <wp:inline distT="0" distB="0" distL="0" distR="0">
            <wp:extent cx="714375" cy="952500"/>
            <wp:effectExtent l="19050" t="0" r="952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48A" w:rsidRPr="00FF058D" w:rsidRDefault="002E448A" w:rsidP="007F63A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2E448A" w:rsidRPr="00FF058D" w:rsidRDefault="002E448A" w:rsidP="007F63A1">
      <w:pPr>
        <w:jc w:val="center"/>
        <w:outlineLvl w:val="0"/>
        <w:rPr>
          <w:bCs/>
          <w:kern w:val="28"/>
          <w:sz w:val="36"/>
          <w:szCs w:val="36"/>
        </w:rPr>
      </w:pPr>
      <w:r w:rsidRPr="00FF058D">
        <w:rPr>
          <w:bCs/>
          <w:kern w:val="28"/>
          <w:sz w:val="36"/>
          <w:szCs w:val="36"/>
        </w:rPr>
        <w:t>АДМИНИСТРАЦИЯ</w:t>
      </w:r>
    </w:p>
    <w:p w:rsidR="002E448A" w:rsidRPr="00FF058D" w:rsidRDefault="002E448A" w:rsidP="007F63A1">
      <w:pPr>
        <w:jc w:val="center"/>
        <w:outlineLvl w:val="0"/>
        <w:rPr>
          <w:bCs/>
          <w:kern w:val="28"/>
          <w:sz w:val="36"/>
          <w:szCs w:val="36"/>
        </w:rPr>
      </w:pPr>
      <w:r w:rsidRPr="00FF058D">
        <w:rPr>
          <w:bCs/>
          <w:kern w:val="28"/>
          <w:sz w:val="36"/>
          <w:szCs w:val="36"/>
        </w:rPr>
        <w:t xml:space="preserve"> </w:t>
      </w:r>
      <w:r w:rsidR="006C2242" w:rsidRPr="00FF058D">
        <w:rPr>
          <w:sz w:val="36"/>
          <w:szCs w:val="36"/>
        </w:rPr>
        <w:t>ВЕРХНЕЕЛЮЗАНСКОГО</w:t>
      </w:r>
      <w:r w:rsidRPr="00FF058D">
        <w:rPr>
          <w:bCs/>
          <w:kern w:val="28"/>
          <w:sz w:val="36"/>
          <w:szCs w:val="36"/>
        </w:rPr>
        <w:t xml:space="preserve"> СЕЛЬСОВЕТА</w:t>
      </w:r>
    </w:p>
    <w:p w:rsidR="002E448A" w:rsidRPr="00FF058D" w:rsidRDefault="002E448A" w:rsidP="007F63A1">
      <w:pPr>
        <w:jc w:val="center"/>
        <w:outlineLvl w:val="0"/>
        <w:rPr>
          <w:bCs/>
          <w:kern w:val="28"/>
          <w:sz w:val="36"/>
          <w:szCs w:val="36"/>
        </w:rPr>
      </w:pPr>
      <w:r w:rsidRPr="00FF058D">
        <w:rPr>
          <w:bCs/>
          <w:kern w:val="28"/>
          <w:sz w:val="36"/>
          <w:szCs w:val="36"/>
        </w:rPr>
        <w:t>ГОРОДИЩЕНСКОГО РАЙОНА</w:t>
      </w:r>
    </w:p>
    <w:p w:rsidR="002E448A" w:rsidRPr="00FF058D" w:rsidRDefault="002E448A" w:rsidP="007F63A1">
      <w:pPr>
        <w:jc w:val="center"/>
        <w:outlineLvl w:val="0"/>
        <w:rPr>
          <w:bCs/>
          <w:kern w:val="28"/>
          <w:sz w:val="36"/>
          <w:szCs w:val="36"/>
        </w:rPr>
      </w:pPr>
      <w:r w:rsidRPr="00FF058D">
        <w:rPr>
          <w:bCs/>
          <w:kern w:val="28"/>
          <w:sz w:val="36"/>
          <w:szCs w:val="36"/>
        </w:rPr>
        <w:t xml:space="preserve"> ПЕНЗЕНСКОЙ ОБЛАСТИ</w:t>
      </w:r>
    </w:p>
    <w:p w:rsidR="002E448A" w:rsidRPr="00FF058D" w:rsidRDefault="002E448A" w:rsidP="007F63A1">
      <w:pPr>
        <w:jc w:val="center"/>
        <w:outlineLvl w:val="0"/>
        <w:rPr>
          <w:bCs/>
          <w:kern w:val="28"/>
          <w:sz w:val="28"/>
          <w:szCs w:val="28"/>
        </w:rPr>
      </w:pPr>
    </w:p>
    <w:tbl>
      <w:tblPr>
        <w:tblpPr w:leftFromText="180" w:rightFromText="180" w:vertAnchor="text" w:horzAnchor="margin" w:tblpY="258"/>
        <w:tblW w:w="91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180"/>
      </w:tblGrid>
      <w:tr w:rsidR="002E448A" w:rsidRPr="00FF058D" w:rsidTr="00030306">
        <w:trPr>
          <w:trHeight w:val="315"/>
        </w:trPr>
        <w:tc>
          <w:tcPr>
            <w:tcW w:w="9180" w:type="dxa"/>
          </w:tcPr>
          <w:p w:rsidR="002E448A" w:rsidRPr="00FF058D" w:rsidRDefault="002E448A" w:rsidP="00030306">
            <w:pPr>
              <w:pStyle w:val="3"/>
              <w:jc w:val="center"/>
              <w:rPr>
                <w:sz w:val="32"/>
                <w:szCs w:val="32"/>
              </w:rPr>
            </w:pPr>
            <w:r w:rsidRPr="00FF058D">
              <w:rPr>
                <w:sz w:val="32"/>
                <w:szCs w:val="32"/>
              </w:rPr>
              <w:t>ПОСТАНОВЛЕНИЕ</w:t>
            </w:r>
          </w:p>
        </w:tc>
      </w:tr>
      <w:tr w:rsidR="002E448A" w:rsidRPr="00FF058D" w:rsidTr="00030306">
        <w:trPr>
          <w:trHeight w:hRule="exact" w:val="80"/>
        </w:trPr>
        <w:tc>
          <w:tcPr>
            <w:tcW w:w="9180" w:type="dxa"/>
            <w:vAlign w:val="center"/>
          </w:tcPr>
          <w:p w:rsidR="002E448A" w:rsidRPr="00FF058D" w:rsidRDefault="002E448A" w:rsidP="00030306">
            <w:pPr>
              <w:pStyle w:val="3"/>
              <w:rPr>
                <w:szCs w:val="28"/>
              </w:rPr>
            </w:pPr>
          </w:p>
        </w:tc>
      </w:tr>
    </w:tbl>
    <w:tbl>
      <w:tblPr>
        <w:tblW w:w="0" w:type="auto"/>
        <w:jc w:val="center"/>
        <w:tblInd w:w="-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4"/>
        <w:gridCol w:w="2835"/>
        <w:gridCol w:w="397"/>
        <w:gridCol w:w="1134"/>
      </w:tblGrid>
      <w:tr w:rsidR="002E448A" w:rsidRPr="00FF058D" w:rsidTr="00030306">
        <w:trPr>
          <w:jc w:val="center"/>
        </w:trPr>
        <w:tc>
          <w:tcPr>
            <w:tcW w:w="334" w:type="dxa"/>
            <w:vAlign w:val="bottom"/>
          </w:tcPr>
          <w:p w:rsidR="002E448A" w:rsidRPr="00FF058D" w:rsidRDefault="002E448A" w:rsidP="00030306">
            <w:pPr>
              <w:rPr>
                <w:sz w:val="28"/>
                <w:szCs w:val="28"/>
              </w:rPr>
            </w:pPr>
            <w:r w:rsidRPr="00FF058D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2E448A" w:rsidRPr="00FF058D" w:rsidRDefault="0011336A" w:rsidP="00030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07.02.2017</w:t>
            </w:r>
          </w:p>
        </w:tc>
        <w:tc>
          <w:tcPr>
            <w:tcW w:w="397" w:type="dxa"/>
          </w:tcPr>
          <w:p w:rsidR="002E448A" w:rsidRPr="00FF058D" w:rsidRDefault="002E448A" w:rsidP="00030306">
            <w:pPr>
              <w:jc w:val="center"/>
              <w:rPr>
                <w:sz w:val="28"/>
                <w:szCs w:val="28"/>
              </w:rPr>
            </w:pPr>
            <w:r w:rsidRPr="00FF058D"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2E448A" w:rsidRPr="00FF058D" w:rsidRDefault="0011336A" w:rsidP="00030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E448A" w:rsidRPr="00FF058D" w:rsidTr="00030306">
        <w:trPr>
          <w:trHeight w:val="250"/>
          <w:jc w:val="center"/>
        </w:trPr>
        <w:tc>
          <w:tcPr>
            <w:tcW w:w="4700" w:type="dxa"/>
            <w:gridSpan w:val="4"/>
          </w:tcPr>
          <w:p w:rsidR="002E448A" w:rsidRPr="00FF058D" w:rsidRDefault="002E448A" w:rsidP="00030306">
            <w:pPr>
              <w:jc w:val="center"/>
              <w:rPr>
                <w:sz w:val="28"/>
                <w:szCs w:val="28"/>
              </w:rPr>
            </w:pPr>
            <w:r w:rsidRPr="00FF058D">
              <w:rPr>
                <w:sz w:val="28"/>
                <w:szCs w:val="28"/>
              </w:rPr>
              <w:t xml:space="preserve"> </w:t>
            </w:r>
          </w:p>
          <w:p w:rsidR="002E448A" w:rsidRPr="00FF058D" w:rsidRDefault="002E448A" w:rsidP="006C2242">
            <w:pPr>
              <w:jc w:val="center"/>
              <w:rPr>
                <w:sz w:val="28"/>
                <w:szCs w:val="28"/>
              </w:rPr>
            </w:pPr>
            <w:r w:rsidRPr="00FF058D">
              <w:rPr>
                <w:sz w:val="28"/>
                <w:szCs w:val="28"/>
              </w:rPr>
              <w:t>с</w:t>
            </w:r>
            <w:proofErr w:type="gramStart"/>
            <w:r w:rsidRPr="00FF058D">
              <w:rPr>
                <w:sz w:val="28"/>
                <w:szCs w:val="28"/>
              </w:rPr>
              <w:t>.В</w:t>
            </w:r>
            <w:proofErr w:type="gramEnd"/>
            <w:r w:rsidRPr="00FF058D">
              <w:rPr>
                <w:sz w:val="28"/>
                <w:szCs w:val="28"/>
              </w:rPr>
              <w:t>ерхн</w:t>
            </w:r>
            <w:r w:rsidR="006C2242" w:rsidRPr="00FF058D">
              <w:rPr>
                <w:sz w:val="28"/>
                <w:szCs w:val="28"/>
              </w:rPr>
              <w:t>яя Елюзань</w:t>
            </w:r>
          </w:p>
        </w:tc>
      </w:tr>
    </w:tbl>
    <w:p w:rsidR="002E448A" w:rsidRPr="00FF058D" w:rsidRDefault="002E448A" w:rsidP="00F843F6">
      <w:pPr>
        <w:ind w:firstLine="720"/>
        <w:jc w:val="center"/>
        <w:rPr>
          <w:sz w:val="28"/>
          <w:szCs w:val="28"/>
        </w:rPr>
      </w:pPr>
    </w:p>
    <w:p w:rsidR="002E448A" w:rsidRPr="00FF058D" w:rsidRDefault="0076411D" w:rsidP="007F63A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F058D">
        <w:rPr>
          <w:b/>
          <w:sz w:val="28"/>
          <w:szCs w:val="28"/>
        </w:rPr>
        <w:t xml:space="preserve">О внесении изменений в постановление администрации </w:t>
      </w:r>
      <w:r w:rsidR="006C2242" w:rsidRPr="00FF058D">
        <w:rPr>
          <w:b/>
          <w:sz w:val="28"/>
          <w:szCs w:val="28"/>
        </w:rPr>
        <w:t>Верхнеелюзанского</w:t>
      </w:r>
      <w:r w:rsidRPr="00FF058D">
        <w:rPr>
          <w:b/>
          <w:sz w:val="28"/>
          <w:szCs w:val="28"/>
        </w:rPr>
        <w:t xml:space="preserve"> сельсовета Городищенского района Пензенской </w:t>
      </w:r>
      <w:r w:rsidR="006C2242" w:rsidRPr="00FF058D">
        <w:rPr>
          <w:b/>
          <w:sz w:val="28"/>
          <w:szCs w:val="28"/>
        </w:rPr>
        <w:t>области от 28.07.2016 №106</w:t>
      </w:r>
      <w:r w:rsidRPr="00FF058D">
        <w:rPr>
          <w:b/>
          <w:sz w:val="28"/>
          <w:szCs w:val="28"/>
        </w:rPr>
        <w:t xml:space="preserve"> «</w:t>
      </w:r>
      <w:r w:rsidR="002E448A" w:rsidRPr="00FF058D">
        <w:rPr>
          <w:b/>
          <w:sz w:val="28"/>
          <w:szCs w:val="28"/>
        </w:rPr>
        <w:t xml:space="preserve">О порядке проведения открытого аукциона на право заключения договора на размещение нестационарных торговых объектов на территории муниципального образования </w:t>
      </w:r>
      <w:r w:rsidR="006C2242" w:rsidRPr="00FF058D">
        <w:rPr>
          <w:b/>
          <w:sz w:val="28"/>
          <w:szCs w:val="28"/>
        </w:rPr>
        <w:t>Верхнеелюзанский</w:t>
      </w:r>
      <w:r w:rsidR="002E448A" w:rsidRPr="00FF058D">
        <w:rPr>
          <w:b/>
          <w:sz w:val="28"/>
          <w:szCs w:val="28"/>
        </w:rPr>
        <w:t xml:space="preserve"> сельсовет Городищен</w:t>
      </w:r>
      <w:r w:rsidRPr="00FF058D">
        <w:rPr>
          <w:b/>
          <w:sz w:val="28"/>
          <w:szCs w:val="28"/>
        </w:rPr>
        <w:t>ского района Пензенской области»</w:t>
      </w:r>
    </w:p>
    <w:p w:rsidR="002E448A" w:rsidRPr="00FF058D" w:rsidRDefault="002E448A" w:rsidP="007F63A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E448A" w:rsidRPr="00FF058D" w:rsidRDefault="002E448A" w:rsidP="0015112F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zh-CN"/>
        </w:rPr>
      </w:pPr>
      <w:r w:rsidRPr="00FF058D">
        <w:rPr>
          <w:sz w:val="28"/>
          <w:szCs w:val="28"/>
          <w:lang w:eastAsia="zh-CN"/>
        </w:rPr>
        <w:t xml:space="preserve">В соответствии с Федеральными законами от 28.12.2009 № 381-ФЗ «Об основах государственного регулирования торговой деятельности </w:t>
      </w:r>
      <w:proofErr w:type="gramStart"/>
      <w:r w:rsidRPr="00FF058D">
        <w:rPr>
          <w:sz w:val="28"/>
          <w:szCs w:val="28"/>
          <w:lang w:eastAsia="zh-CN"/>
        </w:rPr>
        <w:t>в</w:t>
      </w:r>
      <w:proofErr w:type="gramEnd"/>
      <w:r w:rsidRPr="00FF058D">
        <w:rPr>
          <w:sz w:val="28"/>
          <w:szCs w:val="28"/>
          <w:lang w:eastAsia="zh-CN"/>
        </w:rPr>
        <w:t xml:space="preserve"> Российской </w:t>
      </w:r>
      <w:proofErr w:type="gramStart"/>
      <w:r w:rsidRPr="00FF058D">
        <w:rPr>
          <w:sz w:val="28"/>
          <w:szCs w:val="28"/>
          <w:lang w:eastAsia="zh-CN"/>
        </w:rPr>
        <w:t>Федерации» (с последующими изменениями),  от 06.10.2003 № 131-ФЗ «Об общих принципах организации местного самоуправления в Российской Федерации» (с последующими изменениями), решением Комитета местного самоуправления</w:t>
      </w:r>
      <w:r w:rsidRPr="00FF058D">
        <w:rPr>
          <w:sz w:val="28"/>
          <w:szCs w:val="28"/>
        </w:rPr>
        <w:t xml:space="preserve"> </w:t>
      </w:r>
      <w:r w:rsidR="006C2242" w:rsidRPr="00FF058D">
        <w:rPr>
          <w:sz w:val="28"/>
          <w:szCs w:val="28"/>
        </w:rPr>
        <w:t>Верхнеелюзанского</w:t>
      </w:r>
      <w:r w:rsidRPr="00FF058D">
        <w:rPr>
          <w:sz w:val="28"/>
          <w:szCs w:val="28"/>
        </w:rPr>
        <w:t xml:space="preserve"> сельсовета Городищенского</w:t>
      </w:r>
      <w:r w:rsidR="006C2242" w:rsidRPr="00FF058D">
        <w:rPr>
          <w:sz w:val="28"/>
          <w:szCs w:val="28"/>
        </w:rPr>
        <w:t xml:space="preserve"> района Пензенской области от 02</w:t>
      </w:r>
      <w:r w:rsidRPr="00FF058D">
        <w:rPr>
          <w:sz w:val="28"/>
          <w:szCs w:val="28"/>
        </w:rPr>
        <w:t xml:space="preserve">.06.2016 </w:t>
      </w:r>
      <w:r w:rsidR="006C2242" w:rsidRPr="00FF058D">
        <w:rPr>
          <w:sz w:val="28"/>
          <w:szCs w:val="28"/>
        </w:rPr>
        <w:t>№ 202-56/6</w:t>
      </w:r>
      <w:r w:rsidRPr="00FF058D">
        <w:rPr>
          <w:sz w:val="28"/>
          <w:szCs w:val="28"/>
        </w:rPr>
        <w:t xml:space="preserve"> «Об определении  </w:t>
      </w:r>
      <w:r w:rsidRPr="00FF058D">
        <w:rPr>
          <w:bCs/>
          <w:sz w:val="28"/>
          <w:szCs w:val="28"/>
        </w:rPr>
        <w:t>уполномоченного органа местного самоуправления по утверждению схем размещения нестационарных торговых объектов, предоставлению индивидуальным предпринимателям и юридическим лицам права на размещение нестационарных торговых объектов в местах</w:t>
      </w:r>
      <w:proofErr w:type="gramEnd"/>
      <w:r w:rsidRPr="00FF058D">
        <w:rPr>
          <w:bCs/>
          <w:sz w:val="28"/>
          <w:szCs w:val="28"/>
        </w:rPr>
        <w:t xml:space="preserve">, определенных схемой размещения нестационарных торговых объектов </w:t>
      </w:r>
      <w:r w:rsidRPr="00FF058D">
        <w:rPr>
          <w:bCs/>
          <w:sz w:val="28"/>
          <w:szCs w:val="28"/>
          <w:lang w:eastAsia="en-US"/>
        </w:rPr>
        <w:t xml:space="preserve">на территории муниципального образования </w:t>
      </w:r>
      <w:r w:rsidR="006C2242" w:rsidRPr="00FF058D">
        <w:rPr>
          <w:bCs/>
          <w:sz w:val="28"/>
          <w:szCs w:val="28"/>
          <w:lang w:eastAsia="en-US"/>
        </w:rPr>
        <w:t>Верхнеелюзанский</w:t>
      </w:r>
      <w:r w:rsidRPr="00FF058D">
        <w:rPr>
          <w:bCs/>
          <w:sz w:val="28"/>
          <w:szCs w:val="28"/>
          <w:lang w:eastAsia="en-US"/>
        </w:rPr>
        <w:t xml:space="preserve"> сельсовет Городищенского района Пензенской области</w:t>
      </w:r>
      <w:r w:rsidRPr="00FF058D">
        <w:rPr>
          <w:sz w:val="28"/>
          <w:szCs w:val="28"/>
        </w:rPr>
        <w:t xml:space="preserve">», </w:t>
      </w:r>
      <w:r w:rsidR="00554C6E">
        <w:rPr>
          <w:sz w:val="28"/>
          <w:szCs w:val="28"/>
          <w:lang w:eastAsia="zh-CN"/>
        </w:rPr>
        <w:t>руководствуясь статьей 21</w:t>
      </w:r>
      <w:r w:rsidRPr="00FF058D">
        <w:rPr>
          <w:sz w:val="28"/>
          <w:szCs w:val="28"/>
          <w:lang w:eastAsia="zh-CN"/>
        </w:rPr>
        <w:t xml:space="preserve"> Устава </w:t>
      </w:r>
      <w:r w:rsidR="006C2242" w:rsidRPr="00FF058D">
        <w:rPr>
          <w:sz w:val="28"/>
          <w:szCs w:val="28"/>
          <w:lang w:eastAsia="zh-CN"/>
        </w:rPr>
        <w:t>Верхнеелюзанского</w:t>
      </w:r>
      <w:r w:rsidRPr="00FF058D">
        <w:rPr>
          <w:sz w:val="28"/>
          <w:szCs w:val="28"/>
          <w:lang w:eastAsia="zh-CN"/>
        </w:rPr>
        <w:t xml:space="preserve"> сельсовета Городищенского района Пензенской области»</w:t>
      </w:r>
      <w:r w:rsidR="003644B3" w:rsidRPr="00FF058D">
        <w:rPr>
          <w:sz w:val="28"/>
          <w:szCs w:val="28"/>
          <w:lang w:eastAsia="zh-CN"/>
        </w:rPr>
        <w:t xml:space="preserve"> </w:t>
      </w:r>
      <w:r w:rsidRPr="00FF058D">
        <w:rPr>
          <w:sz w:val="28"/>
          <w:szCs w:val="28"/>
          <w:lang w:eastAsia="zh-CN"/>
        </w:rPr>
        <w:t xml:space="preserve">(с последующими изменениями), </w:t>
      </w:r>
    </w:p>
    <w:p w:rsidR="002E448A" w:rsidRPr="00FF058D" w:rsidRDefault="002E448A" w:rsidP="0015112F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zh-CN"/>
        </w:rPr>
      </w:pPr>
    </w:p>
    <w:p w:rsidR="002E448A" w:rsidRPr="00FF058D" w:rsidRDefault="002E448A" w:rsidP="00182AA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eastAsia="zh-CN"/>
        </w:rPr>
      </w:pPr>
      <w:r w:rsidRPr="00FF058D">
        <w:rPr>
          <w:b/>
          <w:sz w:val="28"/>
          <w:szCs w:val="28"/>
          <w:lang w:eastAsia="zh-CN"/>
        </w:rPr>
        <w:t xml:space="preserve">администрация </w:t>
      </w:r>
      <w:r w:rsidR="006C2242" w:rsidRPr="00FF058D">
        <w:rPr>
          <w:b/>
          <w:sz w:val="28"/>
          <w:szCs w:val="28"/>
          <w:lang w:eastAsia="zh-CN"/>
        </w:rPr>
        <w:t>Верхнеелюзанского</w:t>
      </w:r>
      <w:r w:rsidRPr="00FF058D">
        <w:rPr>
          <w:b/>
          <w:sz w:val="28"/>
          <w:szCs w:val="28"/>
          <w:lang w:eastAsia="zh-CN"/>
        </w:rPr>
        <w:t xml:space="preserve"> сельсовета Городищенского района Пензенской области постановляет:</w:t>
      </w:r>
    </w:p>
    <w:p w:rsidR="002E448A" w:rsidRPr="00FF058D" w:rsidRDefault="002E448A" w:rsidP="00182AA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182AAF" w:rsidRPr="00FF058D" w:rsidRDefault="002E448A" w:rsidP="00182AA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lastRenderedPageBreak/>
        <w:t xml:space="preserve">1. </w:t>
      </w:r>
      <w:r w:rsidR="0076411D" w:rsidRPr="00FF058D">
        <w:rPr>
          <w:rFonts w:eastAsia="Arial Unicode MS"/>
          <w:sz w:val="28"/>
          <w:szCs w:val="28"/>
        </w:rPr>
        <w:t>Внести в</w:t>
      </w:r>
      <w:r w:rsidR="0076411D" w:rsidRPr="00FF058D">
        <w:rPr>
          <w:sz w:val="28"/>
          <w:szCs w:val="28"/>
        </w:rPr>
        <w:t xml:space="preserve"> постановление администрации </w:t>
      </w:r>
      <w:r w:rsidR="006C2242" w:rsidRPr="00FF058D">
        <w:rPr>
          <w:sz w:val="28"/>
          <w:szCs w:val="28"/>
        </w:rPr>
        <w:t>Верхнеелюзанского</w:t>
      </w:r>
      <w:r w:rsidR="0076411D" w:rsidRPr="00FF058D">
        <w:rPr>
          <w:sz w:val="28"/>
          <w:szCs w:val="28"/>
        </w:rPr>
        <w:t xml:space="preserve"> сельсовета Городищенского</w:t>
      </w:r>
      <w:r w:rsidR="006C2242" w:rsidRPr="00FF058D">
        <w:rPr>
          <w:sz w:val="28"/>
          <w:szCs w:val="28"/>
        </w:rPr>
        <w:t xml:space="preserve"> района Пензенской области от 28.07.2016 №106</w:t>
      </w:r>
      <w:r w:rsidR="0076411D" w:rsidRPr="00FF058D">
        <w:rPr>
          <w:sz w:val="28"/>
          <w:szCs w:val="28"/>
        </w:rPr>
        <w:t xml:space="preserve"> </w:t>
      </w:r>
      <w:r w:rsidR="00182AAF" w:rsidRPr="00FF058D">
        <w:rPr>
          <w:sz w:val="28"/>
          <w:szCs w:val="28"/>
        </w:rPr>
        <w:t xml:space="preserve">«О порядке проведения открытого аукциона на право заключения договора на размещение нестационарных торговых объектов на территории муниципального образования </w:t>
      </w:r>
      <w:r w:rsidR="006C2242" w:rsidRPr="00FF058D">
        <w:rPr>
          <w:sz w:val="28"/>
          <w:szCs w:val="28"/>
        </w:rPr>
        <w:t>Верхнеелюзанский</w:t>
      </w:r>
      <w:r w:rsidR="00182AAF" w:rsidRPr="00FF058D">
        <w:rPr>
          <w:sz w:val="28"/>
          <w:szCs w:val="28"/>
        </w:rPr>
        <w:t xml:space="preserve"> сельсовет Городищенского района Пензенской области»</w:t>
      </w:r>
      <w:r w:rsidR="006C2242" w:rsidRPr="00FF058D">
        <w:rPr>
          <w:sz w:val="28"/>
          <w:szCs w:val="28"/>
        </w:rPr>
        <w:t xml:space="preserve"> </w:t>
      </w:r>
      <w:r w:rsidR="00876DFF" w:rsidRPr="00FF058D">
        <w:rPr>
          <w:sz w:val="28"/>
          <w:szCs w:val="28"/>
        </w:rPr>
        <w:t>(</w:t>
      </w:r>
      <w:proofErr w:type="spellStart"/>
      <w:r w:rsidR="00876DFF" w:rsidRPr="00FF058D">
        <w:rPr>
          <w:sz w:val="28"/>
          <w:szCs w:val="28"/>
        </w:rPr>
        <w:t>далее-постановление</w:t>
      </w:r>
      <w:proofErr w:type="spellEnd"/>
      <w:r w:rsidR="00876DFF" w:rsidRPr="00FF058D">
        <w:rPr>
          <w:sz w:val="28"/>
          <w:szCs w:val="28"/>
        </w:rPr>
        <w:t>) следующие изменения:</w:t>
      </w:r>
    </w:p>
    <w:p w:rsidR="00406D6A" w:rsidRPr="00FF058D" w:rsidRDefault="00153CD9" w:rsidP="00182AA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F058D">
        <w:rPr>
          <w:sz w:val="28"/>
          <w:szCs w:val="28"/>
        </w:rPr>
        <w:t>1.1</w:t>
      </w:r>
      <w:r w:rsidR="006C2242" w:rsidRPr="00FF058D">
        <w:rPr>
          <w:sz w:val="28"/>
          <w:szCs w:val="28"/>
        </w:rPr>
        <w:t xml:space="preserve">. </w:t>
      </w:r>
      <w:proofErr w:type="gramStart"/>
      <w:r w:rsidR="006C2242" w:rsidRPr="00FF058D">
        <w:rPr>
          <w:sz w:val="28"/>
          <w:szCs w:val="28"/>
        </w:rPr>
        <w:t>В</w:t>
      </w:r>
      <w:r w:rsidR="00406D6A" w:rsidRPr="00FF058D">
        <w:rPr>
          <w:sz w:val="28"/>
          <w:szCs w:val="28"/>
        </w:rPr>
        <w:t xml:space="preserve"> Положении</w:t>
      </w:r>
      <w:r w:rsidR="00406D6A" w:rsidRPr="00FF058D">
        <w:rPr>
          <w:rFonts w:eastAsia="Arial Unicode MS"/>
          <w:sz w:val="28"/>
          <w:szCs w:val="28"/>
        </w:rPr>
        <w:t xml:space="preserve"> о комиссии по проведению открытого аукциона на право заключения договора на размещение</w:t>
      </w:r>
      <w:proofErr w:type="gramEnd"/>
      <w:r w:rsidR="00406D6A" w:rsidRPr="00FF058D">
        <w:rPr>
          <w:rFonts w:eastAsia="Arial Unicode MS"/>
          <w:sz w:val="28"/>
          <w:szCs w:val="28"/>
        </w:rPr>
        <w:t xml:space="preserve"> нестационарных торговых объектов на территории муниципального образования </w:t>
      </w:r>
      <w:r w:rsidR="006C2242" w:rsidRPr="00FF058D">
        <w:rPr>
          <w:rFonts w:eastAsia="Arial Unicode MS"/>
          <w:sz w:val="28"/>
          <w:szCs w:val="28"/>
        </w:rPr>
        <w:t>Верхнеелюзанский</w:t>
      </w:r>
      <w:r w:rsidR="00406D6A" w:rsidRPr="00FF058D">
        <w:rPr>
          <w:rFonts w:eastAsia="Arial Unicode MS"/>
          <w:sz w:val="28"/>
          <w:szCs w:val="28"/>
        </w:rPr>
        <w:t xml:space="preserve"> сельсовет Городищенского района Пензенской области, утвержденное постановлением</w:t>
      </w:r>
      <w:r w:rsidR="006C2242" w:rsidRPr="00FF058D">
        <w:rPr>
          <w:rFonts w:eastAsia="Arial Unicode MS"/>
          <w:sz w:val="28"/>
          <w:szCs w:val="28"/>
        </w:rPr>
        <w:t xml:space="preserve"> </w:t>
      </w:r>
      <w:r w:rsidR="00406D6A" w:rsidRPr="00FF058D">
        <w:rPr>
          <w:rFonts w:eastAsia="Arial Unicode MS"/>
          <w:sz w:val="28"/>
          <w:szCs w:val="28"/>
        </w:rPr>
        <w:t>(приложение №1),:</w:t>
      </w:r>
    </w:p>
    <w:p w:rsidR="00153CD9" w:rsidRPr="00FF058D" w:rsidRDefault="00153CD9" w:rsidP="00182AAF">
      <w:pPr>
        <w:tabs>
          <w:tab w:val="left" w:pos="851"/>
        </w:tabs>
        <w:ind w:right="20" w:firstLine="709"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1) раздел 3. «Организация работы Комиссии» изложить в следующей редакции:</w:t>
      </w:r>
    </w:p>
    <w:p w:rsidR="00547C7F" w:rsidRPr="00FF058D" w:rsidRDefault="00547C7F" w:rsidP="00547C7F">
      <w:pPr>
        <w:keepNext/>
        <w:keepLines/>
        <w:ind w:firstLine="689"/>
        <w:contextualSpacing/>
        <w:jc w:val="center"/>
        <w:outlineLvl w:val="0"/>
        <w:rPr>
          <w:rFonts w:eastAsia="Arial Unicode MS"/>
          <w:b/>
          <w:bCs/>
          <w:sz w:val="28"/>
          <w:szCs w:val="28"/>
        </w:rPr>
      </w:pPr>
      <w:r w:rsidRPr="00FF058D">
        <w:rPr>
          <w:rFonts w:eastAsia="Arial Unicode MS"/>
          <w:b/>
          <w:bCs/>
          <w:sz w:val="28"/>
          <w:szCs w:val="28"/>
        </w:rPr>
        <w:t>«3. Организация работы Комиссии</w:t>
      </w:r>
    </w:p>
    <w:p w:rsidR="00547C7F" w:rsidRPr="00FF058D" w:rsidRDefault="00547C7F" w:rsidP="00547C7F">
      <w:pPr>
        <w:tabs>
          <w:tab w:val="left" w:pos="1200"/>
        </w:tabs>
        <w:ind w:firstLine="68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3.1. Комиссия состо</w:t>
      </w:r>
      <w:r w:rsidR="0026698D" w:rsidRPr="00FF058D">
        <w:rPr>
          <w:rFonts w:eastAsia="Arial Unicode MS"/>
          <w:sz w:val="28"/>
          <w:szCs w:val="28"/>
        </w:rPr>
        <w:t>ит из председателя, который руководит работой</w:t>
      </w:r>
      <w:r w:rsidR="003E2109" w:rsidRPr="00FF058D">
        <w:rPr>
          <w:rFonts w:eastAsia="Arial Unicode MS"/>
          <w:sz w:val="28"/>
          <w:szCs w:val="28"/>
        </w:rPr>
        <w:t xml:space="preserve"> </w:t>
      </w:r>
      <w:r w:rsidR="00BA27BB" w:rsidRPr="00FF058D">
        <w:rPr>
          <w:rFonts w:eastAsia="Arial Unicode MS"/>
          <w:sz w:val="28"/>
          <w:szCs w:val="28"/>
        </w:rPr>
        <w:t>К</w:t>
      </w:r>
      <w:r w:rsidR="003E2109" w:rsidRPr="00FF058D">
        <w:rPr>
          <w:rFonts w:eastAsia="Arial Unicode MS"/>
          <w:sz w:val="28"/>
          <w:szCs w:val="28"/>
        </w:rPr>
        <w:t xml:space="preserve">омиссии, заместителя председателя, секретаря и членов </w:t>
      </w:r>
      <w:r w:rsidR="00BA27BB" w:rsidRPr="00FF058D">
        <w:rPr>
          <w:rFonts w:eastAsia="Arial Unicode MS"/>
          <w:sz w:val="28"/>
          <w:szCs w:val="28"/>
        </w:rPr>
        <w:t>К</w:t>
      </w:r>
      <w:r w:rsidR="003E2109" w:rsidRPr="00FF058D">
        <w:rPr>
          <w:rFonts w:eastAsia="Arial Unicode MS"/>
          <w:sz w:val="28"/>
          <w:szCs w:val="28"/>
        </w:rPr>
        <w:t>омиссии.</w:t>
      </w:r>
    </w:p>
    <w:p w:rsidR="003E2109" w:rsidRPr="00FF058D" w:rsidRDefault="003E2109" w:rsidP="00547C7F">
      <w:pPr>
        <w:tabs>
          <w:tab w:val="left" w:pos="1200"/>
        </w:tabs>
        <w:ind w:firstLine="68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3.2.П</w:t>
      </w:r>
      <w:r w:rsidR="00BA27BB" w:rsidRPr="00FF058D">
        <w:rPr>
          <w:rFonts w:eastAsia="Arial Unicode MS"/>
          <w:sz w:val="28"/>
          <w:szCs w:val="28"/>
        </w:rPr>
        <w:t>ерсональный состав Комиссии утверждается постановлением администрации, председателем Комиссии является глава администрации, члены Комиссии утверждаются из числа работников Администрации, при необходимости в состав Комиссии включаются депутаты представительного органа, работники администрации Городищенского района (по согласованию).</w:t>
      </w:r>
    </w:p>
    <w:p w:rsidR="00BA27BB" w:rsidRPr="00FF058D" w:rsidRDefault="00BA27BB" w:rsidP="00547C7F">
      <w:pPr>
        <w:tabs>
          <w:tab w:val="left" w:pos="1200"/>
        </w:tabs>
        <w:ind w:firstLine="68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3.3.Число членов Комиссии должно быть нечетным и не менее пяти человек.</w:t>
      </w:r>
    </w:p>
    <w:p w:rsidR="00BA27BB" w:rsidRPr="00FF058D" w:rsidRDefault="00547C7F" w:rsidP="00547C7F">
      <w:pPr>
        <w:tabs>
          <w:tab w:val="left" w:pos="1200"/>
        </w:tabs>
        <w:ind w:firstLine="68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3.</w:t>
      </w:r>
      <w:r w:rsidR="00BA27BB" w:rsidRPr="00FF058D">
        <w:rPr>
          <w:rFonts w:eastAsia="Arial Unicode MS"/>
          <w:sz w:val="28"/>
          <w:szCs w:val="28"/>
        </w:rPr>
        <w:t>4</w:t>
      </w:r>
      <w:r w:rsidRPr="00FF058D">
        <w:rPr>
          <w:rFonts w:eastAsia="Arial Unicode MS"/>
          <w:sz w:val="28"/>
          <w:szCs w:val="28"/>
        </w:rPr>
        <w:t>. Комиссия правомочна осуществлять свои функции, если на  заседани</w:t>
      </w:r>
      <w:r w:rsidR="00BA27BB" w:rsidRPr="00FF058D">
        <w:rPr>
          <w:rFonts w:eastAsia="Arial Unicode MS"/>
          <w:sz w:val="28"/>
          <w:szCs w:val="28"/>
        </w:rPr>
        <w:t xml:space="preserve">и Комиссии </w:t>
      </w:r>
      <w:r w:rsidRPr="00FF058D">
        <w:rPr>
          <w:rFonts w:eastAsia="Arial Unicode MS"/>
          <w:sz w:val="28"/>
          <w:szCs w:val="28"/>
        </w:rPr>
        <w:t xml:space="preserve">присутствует не менее </w:t>
      </w:r>
      <w:r w:rsidR="00BA27BB" w:rsidRPr="00FF058D">
        <w:rPr>
          <w:rFonts w:eastAsia="Arial Unicode MS"/>
          <w:sz w:val="28"/>
          <w:szCs w:val="28"/>
        </w:rPr>
        <w:t>пятидесяти процентов общего числа ее членов</w:t>
      </w:r>
      <w:r w:rsidRPr="00FF058D">
        <w:rPr>
          <w:rFonts w:eastAsia="Arial Unicode MS"/>
          <w:sz w:val="28"/>
          <w:szCs w:val="28"/>
        </w:rPr>
        <w:t xml:space="preserve"> при обязательном участии председателя Комиссии или его заместителя.</w:t>
      </w:r>
    </w:p>
    <w:p w:rsidR="00BA27BB" w:rsidRPr="00FF058D" w:rsidRDefault="00BA27BB" w:rsidP="00547C7F">
      <w:pPr>
        <w:tabs>
          <w:tab w:val="left" w:pos="1200"/>
        </w:tabs>
        <w:ind w:firstLine="68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3.5. Члены Комиссии должны быть своевременно уведомлены председателем Комиссии или его заместителем о месте, дате и времени проведения заседания Комиссии</w:t>
      </w:r>
      <w:r w:rsidR="00415B6A" w:rsidRPr="00FF058D">
        <w:rPr>
          <w:rFonts w:eastAsia="Arial Unicode MS"/>
          <w:sz w:val="28"/>
          <w:szCs w:val="28"/>
        </w:rPr>
        <w:t>. Принятие решение членами Комиссии путем проведения заочного голосования, а также делегирование ими своих полномочий иным лицам не допускается.</w:t>
      </w:r>
    </w:p>
    <w:p w:rsidR="00547C7F" w:rsidRPr="00FF058D" w:rsidRDefault="00547C7F" w:rsidP="00547C7F">
      <w:pPr>
        <w:tabs>
          <w:tab w:val="left" w:pos="1200"/>
        </w:tabs>
        <w:ind w:firstLine="68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 xml:space="preserve"> </w:t>
      </w:r>
      <w:r w:rsidR="00415B6A" w:rsidRPr="00FF058D">
        <w:rPr>
          <w:rFonts w:eastAsia="Arial Unicode MS"/>
          <w:sz w:val="28"/>
          <w:szCs w:val="28"/>
        </w:rPr>
        <w:t>3.6.</w:t>
      </w:r>
      <w:r w:rsidRPr="00FF058D">
        <w:rPr>
          <w:rFonts w:eastAsia="Arial Unicode MS"/>
          <w:sz w:val="28"/>
          <w:szCs w:val="28"/>
        </w:rPr>
        <w:t xml:space="preserve">Решения Комиссии принимаются большинством голосов присутствующих на ее заседании членов комиссии. </w:t>
      </w:r>
      <w:r w:rsidR="00415B6A" w:rsidRPr="00FF058D">
        <w:rPr>
          <w:rFonts w:eastAsia="Arial Unicode MS"/>
          <w:sz w:val="28"/>
          <w:szCs w:val="28"/>
        </w:rPr>
        <w:t xml:space="preserve">При равенстве голосов членов Комиссии решающим является голос председателя Комиссии, а в случае его отсутствия </w:t>
      </w:r>
      <w:proofErr w:type="gramStart"/>
      <w:r w:rsidR="00415B6A" w:rsidRPr="00FF058D">
        <w:rPr>
          <w:rFonts w:eastAsia="Arial Unicode MS"/>
          <w:sz w:val="28"/>
          <w:szCs w:val="28"/>
        </w:rPr>
        <w:t>–з</w:t>
      </w:r>
      <w:proofErr w:type="gramEnd"/>
      <w:r w:rsidR="00415B6A" w:rsidRPr="00FF058D">
        <w:rPr>
          <w:rFonts w:eastAsia="Arial Unicode MS"/>
          <w:sz w:val="28"/>
          <w:szCs w:val="28"/>
        </w:rPr>
        <w:t xml:space="preserve">аместителя председателя. В случае несогласия с приняты решением члены Комиссии вправе </w:t>
      </w:r>
      <w:proofErr w:type="gramStart"/>
      <w:r w:rsidR="00415B6A" w:rsidRPr="00FF058D">
        <w:rPr>
          <w:rFonts w:eastAsia="Arial Unicode MS"/>
          <w:sz w:val="28"/>
          <w:szCs w:val="28"/>
        </w:rPr>
        <w:t>выразить</w:t>
      </w:r>
      <w:proofErr w:type="gramEnd"/>
      <w:r w:rsidR="00415B6A" w:rsidRPr="00FF058D">
        <w:rPr>
          <w:rFonts w:eastAsia="Arial Unicode MS"/>
          <w:sz w:val="28"/>
          <w:szCs w:val="28"/>
        </w:rPr>
        <w:t xml:space="preserve"> свое особое мнение в письменной форме и приложить его к решению комиссии.</w:t>
      </w:r>
    </w:p>
    <w:p w:rsidR="00547C7F" w:rsidRPr="00FF058D" w:rsidRDefault="00B340F9" w:rsidP="00547C7F">
      <w:pPr>
        <w:tabs>
          <w:tab w:val="left" w:pos="1200"/>
        </w:tabs>
        <w:ind w:right="20" w:firstLine="68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3.7</w:t>
      </w:r>
      <w:r w:rsidR="00547C7F" w:rsidRPr="00FF058D">
        <w:rPr>
          <w:rFonts w:eastAsia="Arial Unicode MS"/>
          <w:sz w:val="28"/>
          <w:szCs w:val="28"/>
        </w:rPr>
        <w:t>. Решения Комиссии оформляются в виде протокола, который подписывается председателем и членами Комиссии</w:t>
      </w:r>
      <w:proofErr w:type="gramStart"/>
      <w:r w:rsidR="00547C7F" w:rsidRPr="00FF058D">
        <w:rPr>
          <w:rFonts w:eastAsia="Arial Unicode MS"/>
          <w:sz w:val="28"/>
          <w:szCs w:val="28"/>
        </w:rPr>
        <w:t>.</w:t>
      </w:r>
      <w:r w:rsidRPr="00FF058D">
        <w:rPr>
          <w:rFonts w:eastAsia="Arial Unicode MS"/>
          <w:sz w:val="28"/>
          <w:szCs w:val="28"/>
        </w:rPr>
        <w:t>»;</w:t>
      </w:r>
    </w:p>
    <w:p w:rsidR="00547C7F" w:rsidRPr="00FF058D" w:rsidRDefault="00B340F9" w:rsidP="00182AAF">
      <w:pPr>
        <w:tabs>
          <w:tab w:val="left" w:pos="851"/>
        </w:tabs>
        <w:ind w:right="20" w:firstLine="709"/>
        <w:jc w:val="both"/>
        <w:rPr>
          <w:rFonts w:eastAsia="Arial Unicode MS"/>
          <w:sz w:val="28"/>
          <w:szCs w:val="28"/>
        </w:rPr>
      </w:pPr>
      <w:proofErr w:type="gramEnd"/>
      <w:r w:rsidRPr="00FF058D">
        <w:rPr>
          <w:rFonts w:eastAsia="Arial Unicode MS"/>
          <w:sz w:val="28"/>
          <w:szCs w:val="28"/>
        </w:rPr>
        <w:t xml:space="preserve">2) пункт </w:t>
      </w:r>
      <w:r w:rsidR="00831A1B" w:rsidRPr="00FF058D">
        <w:rPr>
          <w:rFonts w:eastAsia="Arial Unicode MS"/>
          <w:sz w:val="28"/>
          <w:szCs w:val="28"/>
        </w:rPr>
        <w:t>4.3.3. раздела 4. «Права и обязанности членов Комиссии» исключить;</w:t>
      </w:r>
    </w:p>
    <w:p w:rsidR="00DD4F69" w:rsidRPr="00FF058D" w:rsidRDefault="00DD4F69" w:rsidP="00DD4F69">
      <w:pPr>
        <w:tabs>
          <w:tab w:val="left" w:pos="851"/>
        </w:tabs>
        <w:ind w:right="20" w:firstLine="426"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 xml:space="preserve">1.2. в Порядке организации и проведения открытого аукциона на право заключения договора на размещение нестационарных торговых объектов на территории муниципального образования </w:t>
      </w:r>
      <w:r w:rsidR="006C2242" w:rsidRPr="00FF058D">
        <w:rPr>
          <w:rFonts w:eastAsia="Arial Unicode MS"/>
          <w:sz w:val="28"/>
          <w:szCs w:val="28"/>
        </w:rPr>
        <w:t>Верхнеелюзанский</w:t>
      </w:r>
      <w:r w:rsidRPr="00FF058D">
        <w:rPr>
          <w:rFonts w:eastAsia="Arial Unicode MS"/>
          <w:sz w:val="28"/>
          <w:szCs w:val="28"/>
        </w:rPr>
        <w:t xml:space="preserve"> сельсовет Городищенского района Пензенской области</w:t>
      </w:r>
      <w:r w:rsidR="009516A6" w:rsidRPr="00FF058D">
        <w:rPr>
          <w:rFonts w:eastAsia="Arial Unicode MS"/>
          <w:sz w:val="28"/>
          <w:szCs w:val="28"/>
        </w:rPr>
        <w:t>, утвержденном постановлением (приложение №3),:</w:t>
      </w:r>
    </w:p>
    <w:p w:rsidR="009516A6" w:rsidRPr="00FF058D" w:rsidRDefault="00FE1597" w:rsidP="009516A6">
      <w:pPr>
        <w:tabs>
          <w:tab w:val="left" w:pos="851"/>
        </w:tabs>
        <w:ind w:right="20" w:firstLine="709"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lastRenderedPageBreak/>
        <w:t>1) пункт 2.11 раздела 2. «Организация аукциона на право заключения договора на размещение НТО» изложить в следующей редакции:</w:t>
      </w:r>
    </w:p>
    <w:p w:rsidR="00DC7CA3" w:rsidRPr="00FF058D" w:rsidRDefault="00DC7CA3" w:rsidP="00DC7CA3">
      <w:pPr>
        <w:tabs>
          <w:tab w:val="left" w:pos="586"/>
        </w:tabs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«2.11. Извещение о проведен</w:t>
      </w:r>
      <w:proofErr w:type="gramStart"/>
      <w:r w:rsidRPr="00FF058D">
        <w:rPr>
          <w:rFonts w:eastAsia="Arial Unicode MS"/>
          <w:sz w:val="28"/>
          <w:szCs w:val="28"/>
        </w:rPr>
        <w:t>ии ау</w:t>
      </w:r>
      <w:proofErr w:type="gramEnd"/>
      <w:r w:rsidRPr="00FF058D">
        <w:rPr>
          <w:rFonts w:eastAsia="Arial Unicode MS"/>
          <w:sz w:val="28"/>
          <w:szCs w:val="28"/>
        </w:rPr>
        <w:t>кциона должно содержать сведения:</w:t>
      </w:r>
    </w:p>
    <w:p w:rsidR="00DC7CA3" w:rsidRPr="00FF058D" w:rsidRDefault="00DC7CA3" w:rsidP="00DC7CA3">
      <w:pPr>
        <w:tabs>
          <w:tab w:val="left" w:pos="332"/>
        </w:tabs>
        <w:ind w:right="20" w:firstLine="70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1) о времени, месте и форме аукциона;</w:t>
      </w:r>
    </w:p>
    <w:p w:rsidR="00DC7CA3" w:rsidRPr="00FF058D" w:rsidRDefault="00DC7CA3" w:rsidP="00DC7CA3">
      <w:pPr>
        <w:tabs>
          <w:tab w:val="left" w:pos="337"/>
        </w:tabs>
        <w:ind w:right="20" w:firstLine="709"/>
        <w:contextualSpacing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2) о предмете аукциона;</w:t>
      </w:r>
    </w:p>
    <w:p w:rsidR="00DC7CA3" w:rsidRPr="00FF058D" w:rsidRDefault="00DC7CA3" w:rsidP="00DC7CA3">
      <w:pPr>
        <w:tabs>
          <w:tab w:val="left" w:pos="337"/>
        </w:tabs>
        <w:ind w:right="20" w:firstLine="709"/>
        <w:contextualSpacing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3) о сроке и порядке предоставления заявки и документов;</w:t>
      </w:r>
    </w:p>
    <w:p w:rsidR="00DC7CA3" w:rsidRPr="00FF058D" w:rsidRDefault="00DC7CA3" w:rsidP="00DC7CA3">
      <w:pPr>
        <w:tabs>
          <w:tab w:val="left" w:pos="366"/>
        </w:tabs>
        <w:ind w:right="20" w:firstLine="70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4) о существующих обременениях;</w:t>
      </w:r>
    </w:p>
    <w:p w:rsidR="00DC7CA3" w:rsidRPr="00FF058D" w:rsidRDefault="00DC7CA3" w:rsidP="00DC7CA3">
      <w:pPr>
        <w:tabs>
          <w:tab w:val="left" w:pos="322"/>
        </w:tabs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5) о порядке проведения аукциона;</w:t>
      </w:r>
    </w:p>
    <w:p w:rsidR="00DC7CA3" w:rsidRPr="00FF058D" w:rsidRDefault="00DC7CA3" w:rsidP="00DC7CA3">
      <w:pPr>
        <w:tabs>
          <w:tab w:val="left" w:pos="366"/>
        </w:tabs>
        <w:ind w:right="20" w:firstLine="70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6) об оформлении участия в аукционе;</w:t>
      </w:r>
    </w:p>
    <w:p w:rsidR="00DC7CA3" w:rsidRPr="00FF058D" w:rsidRDefault="00DC7CA3" w:rsidP="00DC7CA3">
      <w:pPr>
        <w:tabs>
          <w:tab w:val="left" w:pos="366"/>
        </w:tabs>
        <w:ind w:right="20" w:firstLine="70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7) об определении лица, выигравшего аукцион;</w:t>
      </w:r>
    </w:p>
    <w:p w:rsidR="00DC7CA3" w:rsidRPr="00FF058D" w:rsidRDefault="00DC7CA3" w:rsidP="00DC7CA3">
      <w:pPr>
        <w:tabs>
          <w:tab w:val="left" w:pos="366"/>
        </w:tabs>
        <w:ind w:right="20" w:firstLine="70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8) сведения о начальной цене аукциона;</w:t>
      </w:r>
    </w:p>
    <w:p w:rsidR="00DC7CA3" w:rsidRPr="00FF058D" w:rsidRDefault="00DC7CA3" w:rsidP="00DC7CA3">
      <w:pPr>
        <w:tabs>
          <w:tab w:val="left" w:pos="366"/>
        </w:tabs>
        <w:ind w:right="20" w:firstLine="70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9) проект договора, заключаемого по результатам проведения аукциона;</w:t>
      </w:r>
    </w:p>
    <w:p w:rsidR="00DC7CA3" w:rsidRPr="00FF058D" w:rsidRDefault="00DC7CA3" w:rsidP="00DC7CA3">
      <w:pPr>
        <w:tabs>
          <w:tab w:val="left" w:pos="342"/>
        </w:tabs>
        <w:ind w:right="20" w:firstLine="70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10) о размере задатка, о порядке его внесения участниками аукциона и возврата им, о реквизитах счета для перечисления задатка, сроке внесения задатка</w:t>
      </w:r>
      <w:proofErr w:type="gramStart"/>
      <w:r w:rsidRPr="00FF058D">
        <w:rPr>
          <w:rFonts w:eastAsia="Arial Unicode MS"/>
          <w:sz w:val="28"/>
          <w:szCs w:val="28"/>
        </w:rPr>
        <w:t>.»;</w:t>
      </w:r>
      <w:proofErr w:type="gramEnd"/>
    </w:p>
    <w:p w:rsidR="00DC7CA3" w:rsidRPr="00FF058D" w:rsidRDefault="00DC7CA3" w:rsidP="00DC7CA3">
      <w:pPr>
        <w:tabs>
          <w:tab w:val="left" w:pos="342"/>
        </w:tabs>
        <w:ind w:right="20" w:firstLine="709"/>
        <w:contextualSpacing/>
        <w:jc w:val="both"/>
        <w:rPr>
          <w:rFonts w:eastAsia="Arial Unicode MS"/>
          <w:sz w:val="28"/>
          <w:szCs w:val="28"/>
        </w:rPr>
      </w:pPr>
      <w:r w:rsidRPr="00FF058D">
        <w:rPr>
          <w:rFonts w:eastAsia="Arial Unicode MS"/>
          <w:sz w:val="28"/>
          <w:szCs w:val="28"/>
        </w:rPr>
        <w:t>2) в пункте 4.4. раздела 4. «Порядок проведения аукциона» слова «Процедура хода аукциона определяется аукционистом</w:t>
      </w:r>
      <w:proofErr w:type="gramStart"/>
      <w:r w:rsidRPr="00FF058D">
        <w:rPr>
          <w:rFonts w:eastAsia="Arial Unicode MS"/>
          <w:sz w:val="28"/>
          <w:szCs w:val="28"/>
        </w:rPr>
        <w:t xml:space="preserve">.» </w:t>
      </w:r>
      <w:proofErr w:type="gramEnd"/>
      <w:r w:rsidRPr="00FF058D">
        <w:rPr>
          <w:rFonts w:eastAsia="Arial Unicode MS"/>
          <w:sz w:val="28"/>
          <w:szCs w:val="28"/>
        </w:rPr>
        <w:t>исключить.</w:t>
      </w:r>
    </w:p>
    <w:p w:rsidR="002E448A" w:rsidRPr="00FF058D" w:rsidRDefault="00144FBF" w:rsidP="008674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F058D">
        <w:rPr>
          <w:sz w:val="28"/>
          <w:szCs w:val="28"/>
        </w:rPr>
        <w:t>2</w:t>
      </w:r>
      <w:r w:rsidR="002E448A" w:rsidRPr="00FF058D">
        <w:rPr>
          <w:sz w:val="28"/>
          <w:szCs w:val="28"/>
        </w:rPr>
        <w:t xml:space="preserve">. Опубликовать настоящее постановление </w:t>
      </w:r>
      <w:r w:rsidR="002E448A" w:rsidRPr="00FF058D">
        <w:rPr>
          <w:color w:val="000000"/>
          <w:spacing w:val="2"/>
          <w:sz w:val="28"/>
          <w:szCs w:val="28"/>
        </w:rPr>
        <w:t xml:space="preserve">в информационном бюллетене Комитета местного самоуправления </w:t>
      </w:r>
      <w:r w:rsidR="006C2242" w:rsidRPr="00FF058D">
        <w:rPr>
          <w:sz w:val="28"/>
          <w:szCs w:val="28"/>
        </w:rPr>
        <w:t>Верхнеелюзанского</w:t>
      </w:r>
      <w:r w:rsidR="002E448A" w:rsidRPr="00FF058D">
        <w:rPr>
          <w:sz w:val="28"/>
          <w:szCs w:val="28"/>
        </w:rPr>
        <w:t xml:space="preserve"> сельсовета Городищенского района Пензенской области «</w:t>
      </w:r>
      <w:r w:rsidR="006C2242" w:rsidRPr="00FF058D">
        <w:rPr>
          <w:sz w:val="28"/>
          <w:szCs w:val="28"/>
        </w:rPr>
        <w:t>Верхнеелюзанские вести</w:t>
      </w:r>
      <w:r w:rsidR="002E448A" w:rsidRPr="00FF058D">
        <w:rPr>
          <w:sz w:val="28"/>
          <w:szCs w:val="28"/>
        </w:rPr>
        <w:t>».</w:t>
      </w:r>
    </w:p>
    <w:p w:rsidR="002E448A" w:rsidRPr="00FF058D" w:rsidRDefault="00144FBF" w:rsidP="008674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F058D">
        <w:rPr>
          <w:sz w:val="28"/>
          <w:szCs w:val="28"/>
        </w:rPr>
        <w:t>3</w:t>
      </w:r>
      <w:r w:rsidR="002E448A" w:rsidRPr="00FF058D">
        <w:rPr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2E448A" w:rsidRPr="00FF058D" w:rsidRDefault="00144FBF" w:rsidP="008674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F058D">
        <w:rPr>
          <w:sz w:val="28"/>
          <w:szCs w:val="28"/>
        </w:rPr>
        <w:t>4</w:t>
      </w:r>
      <w:r w:rsidR="002E448A" w:rsidRPr="00FF058D">
        <w:rPr>
          <w:sz w:val="28"/>
          <w:szCs w:val="28"/>
        </w:rPr>
        <w:t xml:space="preserve">. </w:t>
      </w:r>
      <w:proofErr w:type="gramStart"/>
      <w:r w:rsidR="002E448A" w:rsidRPr="00FF058D">
        <w:rPr>
          <w:sz w:val="28"/>
          <w:szCs w:val="28"/>
        </w:rPr>
        <w:t>Контроль за</w:t>
      </w:r>
      <w:proofErr w:type="gramEnd"/>
      <w:r w:rsidR="002E448A" w:rsidRPr="00FF058D">
        <w:rPr>
          <w:sz w:val="28"/>
          <w:szCs w:val="28"/>
        </w:rPr>
        <w:t xml:space="preserve"> исполнением настоящего постановления возложить на главу администрации </w:t>
      </w:r>
      <w:r w:rsidR="006C2242" w:rsidRPr="00FF058D">
        <w:rPr>
          <w:sz w:val="28"/>
          <w:szCs w:val="28"/>
        </w:rPr>
        <w:t>Верхнеелюзанского</w:t>
      </w:r>
      <w:r w:rsidR="002E448A" w:rsidRPr="00FF058D">
        <w:rPr>
          <w:sz w:val="28"/>
          <w:szCs w:val="28"/>
        </w:rPr>
        <w:t xml:space="preserve"> сельсовета Городищенского района Пензенской области.</w:t>
      </w:r>
    </w:p>
    <w:p w:rsidR="002E448A" w:rsidRPr="00FF058D" w:rsidRDefault="002E448A" w:rsidP="007F63A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E448A" w:rsidRPr="00FF058D" w:rsidRDefault="002E448A" w:rsidP="007F63A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E448A" w:rsidRPr="00FF058D" w:rsidRDefault="002E448A" w:rsidP="007F63A1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E448A" w:rsidRPr="00FF058D" w:rsidRDefault="006C2242" w:rsidP="007F63A1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FF058D">
        <w:rPr>
          <w:sz w:val="28"/>
          <w:szCs w:val="28"/>
        </w:rPr>
        <w:t>И.о</w:t>
      </w:r>
      <w:proofErr w:type="gramStart"/>
      <w:r w:rsidRPr="00FF058D">
        <w:rPr>
          <w:sz w:val="28"/>
          <w:szCs w:val="28"/>
        </w:rPr>
        <w:t>.г</w:t>
      </w:r>
      <w:proofErr w:type="gramEnd"/>
      <w:r w:rsidR="002E448A" w:rsidRPr="00FF058D">
        <w:rPr>
          <w:sz w:val="28"/>
          <w:szCs w:val="28"/>
        </w:rPr>
        <w:t>лавы администрации</w:t>
      </w:r>
    </w:p>
    <w:p w:rsidR="002E448A" w:rsidRPr="00FF058D" w:rsidRDefault="002E448A" w:rsidP="007F63A1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FF058D">
        <w:rPr>
          <w:sz w:val="28"/>
          <w:szCs w:val="28"/>
        </w:rPr>
        <w:t xml:space="preserve"> </w:t>
      </w:r>
      <w:r w:rsidR="006C2242" w:rsidRPr="00FF058D">
        <w:rPr>
          <w:sz w:val="28"/>
          <w:szCs w:val="28"/>
        </w:rPr>
        <w:t>Верхнеелюзанского</w:t>
      </w:r>
      <w:r w:rsidRPr="00FF058D">
        <w:rPr>
          <w:sz w:val="28"/>
          <w:szCs w:val="28"/>
        </w:rPr>
        <w:t xml:space="preserve"> сельсовета</w:t>
      </w:r>
    </w:p>
    <w:p w:rsidR="002E448A" w:rsidRPr="00FF058D" w:rsidRDefault="002E448A" w:rsidP="007F63A1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FF058D">
        <w:rPr>
          <w:sz w:val="28"/>
          <w:szCs w:val="28"/>
        </w:rPr>
        <w:t>Городищенского района Пензенс</w:t>
      </w:r>
      <w:r w:rsidR="00554C6E">
        <w:rPr>
          <w:sz w:val="28"/>
          <w:szCs w:val="28"/>
        </w:rPr>
        <w:t>кой области</w:t>
      </w:r>
      <w:r w:rsidR="00554C6E">
        <w:rPr>
          <w:sz w:val="28"/>
          <w:szCs w:val="28"/>
        </w:rPr>
        <w:tab/>
      </w:r>
      <w:r w:rsidR="00554C6E">
        <w:rPr>
          <w:sz w:val="28"/>
          <w:szCs w:val="28"/>
        </w:rPr>
        <w:tab/>
      </w:r>
      <w:r w:rsidR="00554C6E">
        <w:rPr>
          <w:sz w:val="28"/>
          <w:szCs w:val="28"/>
        </w:rPr>
        <w:tab/>
        <w:t xml:space="preserve">   </w:t>
      </w:r>
      <w:r w:rsidR="006C2242" w:rsidRPr="00FF058D">
        <w:rPr>
          <w:sz w:val="28"/>
          <w:szCs w:val="28"/>
        </w:rPr>
        <w:t xml:space="preserve">А.К. </w:t>
      </w:r>
      <w:proofErr w:type="spellStart"/>
      <w:r w:rsidR="006C2242" w:rsidRPr="00FF058D">
        <w:rPr>
          <w:sz w:val="28"/>
          <w:szCs w:val="28"/>
        </w:rPr>
        <w:t>Карякбашева</w:t>
      </w:r>
      <w:proofErr w:type="spellEnd"/>
    </w:p>
    <w:p w:rsidR="002E448A" w:rsidRPr="00FF058D" w:rsidRDefault="002E448A" w:rsidP="00A42BE0">
      <w:pPr>
        <w:jc w:val="both"/>
        <w:rPr>
          <w:sz w:val="28"/>
          <w:szCs w:val="28"/>
        </w:rPr>
      </w:pPr>
      <w:r w:rsidRPr="00FF058D">
        <w:rPr>
          <w:sz w:val="28"/>
          <w:szCs w:val="28"/>
        </w:rPr>
        <w:t xml:space="preserve"> </w:t>
      </w:r>
      <w:r w:rsidRPr="00FF058D">
        <w:rPr>
          <w:sz w:val="28"/>
          <w:szCs w:val="28"/>
        </w:rPr>
        <w:tab/>
      </w:r>
      <w:r w:rsidRPr="00FF058D">
        <w:rPr>
          <w:sz w:val="28"/>
          <w:szCs w:val="28"/>
        </w:rPr>
        <w:tab/>
      </w:r>
      <w:r w:rsidRPr="00FF058D">
        <w:rPr>
          <w:sz w:val="28"/>
          <w:szCs w:val="28"/>
        </w:rPr>
        <w:tab/>
      </w:r>
      <w:r w:rsidRPr="00FF058D">
        <w:rPr>
          <w:sz w:val="28"/>
          <w:szCs w:val="28"/>
        </w:rPr>
        <w:tab/>
      </w: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p w:rsidR="002E448A" w:rsidRPr="00FF058D" w:rsidRDefault="002E448A" w:rsidP="00A42BE0">
      <w:pPr>
        <w:jc w:val="both"/>
        <w:rPr>
          <w:sz w:val="28"/>
          <w:szCs w:val="28"/>
        </w:rPr>
      </w:pPr>
    </w:p>
    <w:sectPr w:rsidR="002E448A" w:rsidRPr="00FF058D" w:rsidSect="006C2242">
      <w:headerReference w:type="even" r:id="rId8"/>
      <w:headerReference w:type="default" r:id="rId9"/>
      <w:footerReference w:type="default" r:id="rId10"/>
      <w:pgSz w:w="11905" w:h="16838"/>
      <w:pgMar w:top="851" w:right="851" w:bottom="851" w:left="1418" w:header="397" w:footer="227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FC0" w:rsidRDefault="00095FC0">
      <w:r>
        <w:separator/>
      </w:r>
    </w:p>
  </w:endnote>
  <w:endnote w:type="continuationSeparator" w:id="0">
    <w:p w:rsidR="00095FC0" w:rsidRDefault="00095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48A" w:rsidRDefault="002E448A">
    <w:pPr>
      <w:pStyle w:val="ab"/>
      <w:jc w:val="right"/>
    </w:pPr>
  </w:p>
  <w:p w:rsidR="002E448A" w:rsidRDefault="002E448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FC0" w:rsidRDefault="00095FC0">
      <w:r>
        <w:separator/>
      </w:r>
    </w:p>
  </w:footnote>
  <w:footnote w:type="continuationSeparator" w:id="0">
    <w:p w:rsidR="00095FC0" w:rsidRDefault="00095F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48A" w:rsidRDefault="005872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44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448A" w:rsidRDefault="002E448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48A" w:rsidRDefault="002E448A" w:rsidP="001B2BC2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0B85668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D"/>
    <w:multiLevelType w:val="multilevel"/>
    <w:tmpl w:val="0000000C"/>
    <w:lvl w:ilvl="0">
      <w:start w:val="2"/>
      <w:numFmt w:val="decimal"/>
      <w:lvlText w:val="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000000F"/>
    <w:multiLevelType w:val="multilevel"/>
    <w:tmpl w:val="51F46284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8">
    <w:nsid w:val="00000011"/>
    <w:multiLevelType w:val="multilevel"/>
    <w:tmpl w:val="3E4C49E2"/>
    <w:lvl w:ilvl="0">
      <w:start w:val="8"/>
      <w:numFmt w:val="decimal"/>
      <w:lvlText w:val="1.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4.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0000001B"/>
    <w:multiLevelType w:val="multilevel"/>
    <w:tmpl w:val="0000001A"/>
    <w:lvl w:ilvl="0">
      <w:start w:val="2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6">
    <w:nsid w:val="00000021"/>
    <w:multiLevelType w:val="multilevel"/>
    <w:tmpl w:val="00000020"/>
    <w:lvl w:ilvl="0">
      <w:start w:val="1"/>
      <w:numFmt w:val="decimal"/>
      <w:lvlText w:val="6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6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6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6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6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6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6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6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6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00000023"/>
    <w:multiLevelType w:val="multilevel"/>
    <w:tmpl w:val="00000022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8">
    <w:nsid w:val="00000025"/>
    <w:multiLevelType w:val="multilevel"/>
    <w:tmpl w:val="00000024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9">
    <w:nsid w:val="00000027"/>
    <w:multiLevelType w:val="multilevel"/>
    <w:tmpl w:val="00000026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0">
    <w:nsid w:val="00000029"/>
    <w:multiLevelType w:val="multilevel"/>
    <w:tmpl w:val="00000028"/>
    <w:lvl w:ilvl="0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1">
    <w:nsid w:val="0000002B"/>
    <w:multiLevelType w:val="multilevel"/>
    <w:tmpl w:val="0000002A"/>
    <w:lvl w:ilvl="0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2">
    <w:nsid w:val="0000002D"/>
    <w:multiLevelType w:val="multilevel"/>
    <w:tmpl w:val="0000002C"/>
    <w:lvl w:ilvl="0">
      <w:start w:val="3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3">
    <w:nsid w:val="0000002F"/>
    <w:multiLevelType w:val="multilevel"/>
    <w:tmpl w:val="0000002E"/>
    <w:lvl w:ilvl="0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4">
    <w:nsid w:val="00000031"/>
    <w:multiLevelType w:val="multilevel"/>
    <w:tmpl w:val="00000030"/>
    <w:lvl w:ilvl="0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5">
    <w:nsid w:val="00000033"/>
    <w:multiLevelType w:val="multilevel"/>
    <w:tmpl w:val="00000032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6">
    <w:nsid w:val="00000035"/>
    <w:multiLevelType w:val="multilevel"/>
    <w:tmpl w:val="00000034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7">
    <w:nsid w:val="00000037"/>
    <w:multiLevelType w:val="multilevel"/>
    <w:tmpl w:val="0000003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8">
    <w:nsid w:val="027A3389"/>
    <w:multiLevelType w:val="multilevel"/>
    <w:tmpl w:val="82321F9A"/>
    <w:lvl w:ilvl="0">
      <w:start w:val="4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69" w:hanging="52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5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0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552" w:hanging="1800"/>
      </w:pPr>
      <w:rPr>
        <w:rFonts w:cs="Times New Roman" w:hint="default"/>
      </w:rPr>
    </w:lvl>
  </w:abstractNum>
  <w:abstractNum w:abstractNumId="29">
    <w:nsid w:val="03FD334B"/>
    <w:multiLevelType w:val="hybridMultilevel"/>
    <w:tmpl w:val="FB7C46B6"/>
    <w:lvl w:ilvl="0" w:tplc="CF5A4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B6EA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64C8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E8E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3EA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36CD6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326C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ACB8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D1250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10EA0B3E"/>
    <w:multiLevelType w:val="hybridMultilevel"/>
    <w:tmpl w:val="F2845F08"/>
    <w:lvl w:ilvl="0" w:tplc="01600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0FA6E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320D5C39"/>
    <w:multiLevelType w:val="hybridMultilevel"/>
    <w:tmpl w:val="728E1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26D4C21"/>
    <w:multiLevelType w:val="hybridMultilevel"/>
    <w:tmpl w:val="346808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3FF0954"/>
    <w:multiLevelType w:val="singleLevel"/>
    <w:tmpl w:val="0448C0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>
    <w:nsid w:val="37AD1F1A"/>
    <w:multiLevelType w:val="hybridMultilevel"/>
    <w:tmpl w:val="DD440E9E"/>
    <w:lvl w:ilvl="0" w:tplc="BB788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FF2AD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8AEA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681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24E5A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227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54A0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22FD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CC71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D565202"/>
    <w:multiLevelType w:val="hybridMultilevel"/>
    <w:tmpl w:val="2D14D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0542A87"/>
    <w:multiLevelType w:val="hybridMultilevel"/>
    <w:tmpl w:val="776CF0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44193403"/>
    <w:multiLevelType w:val="singleLevel"/>
    <w:tmpl w:val="FA98656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9">
    <w:nsid w:val="4B4447A1"/>
    <w:multiLevelType w:val="singleLevel"/>
    <w:tmpl w:val="5824E0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0">
    <w:nsid w:val="4D730BF0"/>
    <w:multiLevelType w:val="hybridMultilevel"/>
    <w:tmpl w:val="46CC60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55038F3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2">
    <w:nsid w:val="598751C7"/>
    <w:multiLevelType w:val="hybridMultilevel"/>
    <w:tmpl w:val="2F3EAC80"/>
    <w:lvl w:ilvl="0" w:tplc="01600DF0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3">
    <w:nsid w:val="62227915"/>
    <w:multiLevelType w:val="hybridMultilevel"/>
    <w:tmpl w:val="1D50DB9C"/>
    <w:lvl w:ilvl="0" w:tplc="5E1E217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4">
    <w:nsid w:val="6AAE6CD8"/>
    <w:multiLevelType w:val="hybridMultilevel"/>
    <w:tmpl w:val="71FC6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D756544"/>
    <w:multiLevelType w:val="hybridMultilevel"/>
    <w:tmpl w:val="F0105A1C"/>
    <w:lvl w:ilvl="0" w:tplc="516E47AC">
      <w:start w:val="1"/>
      <w:numFmt w:val="decimal"/>
      <w:lvlText w:val="%1."/>
      <w:lvlJc w:val="left"/>
      <w:pPr>
        <w:tabs>
          <w:tab w:val="num" w:pos="2445"/>
        </w:tabs>
        <w:ind w:left="24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6">
    <w:nsid w:val="710A647F"/>
    <w:multiLevelType w:val="hybridMultilevel"/>
    <w:tmpl w:val="2D14D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9"/>
  </w:num>
  <w:num w:numId="3">
    <w:abstractNumId w:val="31"/>
  </w:num>
  <w:num w:numId="4">
    <w:abstractNumId w:val="39"/>
  </w:num>
  <w:num w:numId="5">
    <w:abstractNumId w:val="34"/>
  </w:num>
  <w:num w:numId="6">
    <w:abstractNumId w:val="38"/>
  </w:num>
  <w:num w:numId="7">
    <w:abstractNumId w:val="45"/>
  </w:num>
  <w:num w:numId="8">
    <w:abstractNumId w:val="43"/>
  </w:num>
  <w:num w:numId="9">
    <w:abstractNumId w:val="46"/>
  </w:num>
  <w:num w:numId="10">
    <w:abstractNumId w:val="32"/>
  </w:num>
  <w:num w:numId="11">
    <w:abstractNumId w:val="44"/>
  </w:num>
  <w:num w:numId="12">
    <w:abstractNumId w:val="36"/>
  </w:num>
  <w:num w:numId="13">
    <w:abstractNumId w:val="40"/>
  </w:num>
  <w:num w:numId="14">
    <w:abstractNumId w:val="33"/>
  </w:num>
  <w:num w:numId="15">
    <w:abstractNumId w:val="37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12"/>
  </w:num>
  <w:num w:numId="29">
    <w:abstractNumId w:val="13"/>
  </w:num>
  <w:num w:numId="30">
    <w:abstractNumId w:val="14"/>
  </w:num>
  <w:num w:numId="31">
    <w:abstractNumId w:val="15"/>
  </w:num>
  <w:num w:numId="32">
    <w:abstractNumId w:val="16"/>
  </w:num>
  <w:num w:numId="33">
    <w:abstractNumId w:val="17"/>
  </w:num>
  <w:num w:numId="34">
    <w:abstractNumId w:val="18"/>
  </w:num>
  <w:num w:numId="35">
    <w:abstractNumId w:val="19"/>
  </w:num>
  <w:num w:numId="36">
    <w:abstractNumId w:val="20"/>
  </w:num>
  <w:num w:numId="37">
    <w:abstractNumId w:val="21"/>
  </w:num>
  <w:num w:numId="38">
    <w:abstractNumId w:val="22"/>
  </w:num>
  <w:num w:numId="39">
    <w:abstractNumId w:val="23"/>
  </w:num>
  <w:num w:numId="40">
    <w:abstractNumId w:val="24"/>
  </w:num>
  <w:num w:numId="41">
    <w:abstractNumId w:val="25"/>
  </w:num>
  <w:num w:numId="42">
    <w:abstractNumId w:val="26"/>
  </w:num>
  <w:num w:numId="43">
    <w:abstractNumId w:val="27"/>
  </w:num>
  <w:num w:numId="44">
    <w:abstractNumId w:val="41"/>
  </w:num>
  <w:num w:numId="45">
    <w:abstractNumId w:val="30"/>
  </w:num>
  <w:num w:numId="46">
    <w:abstractNumId w:val="28"/>
  </w:num>
  <w:num w:numId="47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3C0"/>
    <w:rsid w:val="00001781"/>
    <w:rsid w:val="00002C85"/>
    <w:rsid w:val="00013BAF"/>
    <w:rsid w:val="00014E86"/>
    <w:rsid w:val="0002362E"/>
    <w:rsid w:val="000261AC"/>
    <w:rsid w:val="00030306"/>
    <w:rsid w:val="000325B7"/>
    <w:rsid w:val="00033F08"/>
    <w:rsid w:val="00034544"/>
    <w:rsid w:val="00036B34"/>
    <w:rsid w:val="000379F4"/>
    <w:rsid w:val="00037A8A"/>
    <w:rsid w:val="00037DA5"/>
    <w:rsid w:val="00040984"/>
    <w:rsid w:val="0005304B"/>
    <w:rsid w:val="00053357"/>
    <w:rsid w:val="000537F7"/>
    <w:rsid w:val="0005381D"/>
    <w:rsid w:val="000555B5"/>
    <w:rsid w:val="00057322"/>
    <w:rsid w:val="00057C8B"/>
    <w:rsid w:val="0006269F"/>
    <w:rsid w:val="000660A2"/>
    <w:rsid w:val="000673EE"/>
    <w:rsid w:val="00067D8A"/>
    <w:rsid w:val="00070D3A"/>
    <w:rsid w:val="00071876"/>
    <w:rsid w:val="0007492E"/>
    <w:rsid w:val="0007610E"/>
    <w:rsid w:val="00076944"/>
    <w:rsid w:val="000825EB"/>
    <w:rsid w:val="00091250"/>
    <w:rsid w:val="00093BA1"/>
    <w:rsid w:val="00094E35"/>
    <w:rsid w:val="00095DA9"/>
    <w:rsid w:val="00095F09"/>
    <w:rsid w:val="00095FC0"/>
    <w:rsid w:val="000A108B"/>
    <w:rsid w:val="000A299F"/>
    <w:rsid w:val="000A2BEE"/>
    <w:rsid w:val="000A4327"/>
    <w:rsid w:val="000B0B88"/>
    <w:rsid w:val="000B16EF"/>
    <w:rsid w:val="000B2DBA"/>
    <w:rsid w:val="000C0951"/>
    <w:rsid w:val="000D01B7"/>
    <w:rsid w:val="000D279B"/>
    <w:rsid w:val="000D762E"/>
    <w:rsid w:val="000E086E"/>
    <w:rsid w:val="000E4F16"/>
    <w:rsid w:val="000E55AE"/>
    <w:rsid w:val="000E6AF0"/>
    <w:rsid w:val="000F2743"/>
    <w:rsid w:val="000F3B73"/>
    <w:rsid w:val="000F4CFC"/>
    <w:rsid w:val="00106896"/>
    <w:rsid w:val="0011014A"/>
    <w:rsid w:val="0011336A"/>
    <w:rsid w:val="001136F0"/>
    <w:rsid w:val="0011499A"/>
    <w:rsid w:val="001176A1"/>
    <w:rsid w:val="00117E95"/>
    <w:rsid w:val="00123E9C"/>
    <w:rsid w:val="00123F0C"/>
    <w:rsid w:val="00125B4E"/>
    <w:rsid w:val="00126018"/>
    <w:rsid w:val="0012748F"/>
    <w:rsid w:val="0012775D"/>
    <w:rsid w:val="00131FAA"/>
    <w:rsid w:val="00134F1A"/>
    <w:rsid w:val="00135EE6"/>
    <w:rsid w:val="0013723E"/>
    <w:rsid w:val="001403CD"/>
    <w:rsid w:val="00141780"/>
    <w:rsid w:val="00143A45"/>
    <w:rsid w:val="00144B20"/>
    <w:rsid w:val="00144FBF"/>
    <w:rsid w:val="00146E9E"/>
    <w:rsid w:val="001474DB"/>
    <w:rsid w:val="00150BBD"/>
    <w:rsid w:val="0015112F"/>
    <w:rsid w:val="00151879"/>
    <w:rsid w:val="00153CD9"/>
    <w:rsid w:val="001557AB"/>
    <w:rsid w:val="00160857"/>
    <w:rsid w:val="00161EEA"/>
    <w:rsid w:val="00162236"/>
    <w:rsid w:val="00165E8D"/>
    <w:rsid w:val="00165F80"/>
    <w:rsid w:val="00166D16"/>
    <w:rsid w:val="0017009D"/>
    <w:rsid w:val="001764FF"/>
    <w:rsid w:val="001776BD"/>
    <w:rsid w:val="0018173A"/>
    <w:rsid w:val="00182AAF"/>
    <w:rsid w:val="00190C47"/>
    <w:rsid w:val="00190FB3"/>
    <w:rsid w:val="00192E94"/>
    <w:rsid w:val="00194D6D"/>
    <w:rsid w:val="00195DB2"/>
    <w:rsid w:val="001A0284"/>
    <w:rsid w:val="001A6A58"/>
    <w:rsid w:val="001A715B"/>
    <w:rsid w:val="001B1921"/>
    <w:rsid w:val="001B2BC2"/>
    <w:rsid w:val="001B51B4"/>
    <w:rsid w:val="001C019A"/>
    <w:rsid w:val="001C2599"/>
    <w:rsid w:val="001C609B"/>
    <w:rsid w:val="001D00DA"/>
    <w:rsid w:val="001D1659"/>
    <w:rsid w:val="001D1D51"/>
    <w:rsid w:val="001D21D7"/>
    <w:rsid w:val="001E4652"/>
    <w:rsid w:val="001E6818"/>
    <w:rsid w:val="001E71C5"/>
    <w:rsid w:val="001F17C3"/>
    <w:rsid w:val="001F2169"/>
    <w:rsid w:val="001F3C3E"/>
    <w:rsid w:val="001F44DE"/>
    <w:rsid w:val="001F4C94"/>
    <w:rsid w:val="00203A5C"/>
    <w:rsid w:val="00205736"/>
    <w:rsid w:val="002068FE"/>
    <w:rsid w:val="00207C4E"/>
    <w:rsid w:val="00210AC7"/>
    <w:rsid w:val="00211219"/>
    <w:rsid w:val="00212315"/>
    <w:rsid w:val="00212735"/>
    <w:rsid w:val="0021380B"/>
    <w:rsid w:val="002147EF"/>
    <w:rsid w:val="00216238"/>
    <w:rsid w:val="00217F12"/>
    <w:rsid w:val="00220167"/>
    <w:rsid w:val="00220674"/>
    <w:rsid w:val="00223F2C"/>
    <w:rsid w:val="0022547A"/>
    <w:rsid w:val="00231F4C"/>
    <w:rsid w:val="00235030"/>
    <w:rsid w:val="00236571"/>
    <w:rsid w:val="00241145"/>
    <w:rsid w:val="00244EBA"/>
    <w:rsid w:val="00246E51"/>
    <w:rsid w:val="0025741D"/>
    <w:rsid w:val="00260B3D"/>
    <w:rsid w:val="002610B1"/>
    <w:rsid w:val="002636DD"/>
    <w:rsid w:val="002653F0"/>
    <w:rsid w:val="00265B07"/>
    <w:rsid w:val="0026698D"/>
    <w:rsid w:val="002703AE"/>
    <w:rsid w:val="00275040"/>
    <w:rsid w:val="00276846"/>
    <w:rsid w:val="00280BC4"/>
    <w:rsid w:val="00281AC1"/>
    <w:rsid w:val="00281B96"/>
    <w:rsid w:val="0029122E"/>
    <w:rsid w:val="002A11FA"/>
    <w:rsid w:val="002A15A9"/>
    <w:rsid w:val="002A1A05"/>
    <w:rsid w:val="002A3FF5"/>
    <w:rsid w:val="002A41A0"/>
    <w:rsid w:val="002A739C"/>
    <w:rsid w:val="002A7607"/>
    <w:rsid w:val="002B1812"/>
    <w:rsid w:val="002B19F6"/>
    <w:rsid w:val="002B3FE8"/>
    <w:rsid w:val="002B6D23"/>
    <w:rsid w:val="002C271F"/>
    <w:rsid w:val="002C31F7"/>
    <w:rsid w:val="002C4062"/>
    <w:rsid w:val="002C4650"/>
    <w:rsid w:val="002D1100"/>
    <w:rsid w:val="002D1D09"/>
    <w:rsid w:val="002D36D1"/>
    <w:rsid w:val="002D3F18"/>
    <w:rsid w:val="002D4659"/>
    <w:rsid w:val="002D5E19"/>
    <w:rsid w:val="002D6C8A"/>
    <w:rsid w:val="002D7C4F"/>
    <w:rsid w:val="002E38F6"/>
    <w:rsid w:val="002E448A"/>
    <w:rsid w:val="002E6AC4"/>
    <w:rsid w:val="002F2F4D"/>
    <w:rsid w:val="002F43D6"/>
    <w:rsid w:val="002F5ED6"/>
    <w:rsid w:val="002F6FB0"/>
    <w:rsid w:val="002F7E5A"/>
    <w:rsid w:val="00300937"/>
    <w:rsid w:val="00301421"/>
    <w:rsid w:val="003022F1"/>
    <w:rsid w:val="0030363E"/>
    <w:rsid w:val="0030508D"/>
    <w:rsid w:val="00310966"/>
    <w:rsid w:val="003120F3"/>
    <w:rsid w:val="00314BFF"/>
    <w:rsid w:val="00316DCD"/>
    <w:rsid w:val="00317AD2"/>
    <w:rsid w:val="00320974"/>
    <w:rsid w:val="00321E60"/>
    <w:rsid w:val="0032255D"/>
    <w:rsid w:val="00322ACD"/>
    <w:rsid w:val="003260B0"/>
    <w:rsid w:val="003267CE"/>
    <w:rsid w:val="00327B0C"/>
    <w:rsid w:val="00330C78"/>
    <w:rsid w:val="00331521"/>
    <w:rsid w:val="00337C1F"/>
    <w:rsid w:val="003402B1"/>
    <w:rsid w:val="00340ED6"/>
    <w:rsid w:val="00341313"/>
    <w:rsid w:val="003420D6"/>
    <w:rsid w:val="00343522"/>
    <w:rsid w:val="00356A3C"/>
    <w:rsid w:val="00360510"/>
    <w:rsid w:val="003644B3"/>
    <w:rsid w:val="0036469B"/>
    <w:rsid w:val="003672A7"/>
    <w:rsid w:val="00370687"/>
    <w:rsid w:val="00371BA0"/>
    <w:rsid w:val="00376C37"/>
    <w:rsid w:val="00380E65"/>
    <w:rsid w:val="00381D1D"/>
    <w:rsid w:val="003906B4"/>
    <w:rsid w:val="003914F6"/>
    <w:rsid w:val="00392DAF"/>
    <w:rsid w:val="00393464"/>
    <w:rsid w:val="003A0B0B"/>
    <w:rsid w:val="003A16EB"/>
    <w:rsid w:val="003A1C5F"/>
    <w:rsid w:val="003A237A"/>
    <w:rsid w:val="003A23BB"/>
    <w:rsid w:val="003A3771"/>
    <w:rsid w:val="003A49C3"/>
    <w:rsid w:val="003A62BE"/>
    <w:rsid w:val="003A652F"/>
    <w:rsid w:val="003A6CDF"/>
    <w:rsid w:val="003A7F20"/>
    <w:rsid w:val="003B1AA2"/>
    <w:rsid w:val="003B5122"/>
    <w:rsid w:val="003B6716"/>
    <w:rsid w:val="003C107A"/>
    <w:rsid w:val="003C1BC8"/>
    <w:rsid w:val="003C3AD2"/>
    <w:rsid w:val="003C7D8D"/>
    <w:rsid w:val="003D113D"/>
    <w:rsid w:val="003D7DAF"/>
    <w:rsid w:val="003E2109"/>
    <w:rsid w:val="003E4833"/>
    <w:rsid w:val="003E4859"/>
    <w:rsid w:val="003F1ECD"/>
    <w:rsid w:val="003F37BD"/>
    <w:rsid w:val="003F3D07"/>
    <w:rsid w:val="003F74C8"/>
    <w:rsid w:val="00401FBC"/>
    <w:rsid w:val="00403160"/>
    <w:rsid w:val="00406D6A"/>
    <w:rsid w:val="00415B6A"/>
    <w:rsid w:val="00417737"/>
    <w:rsid w:val="004232CD"/>
    <w:rsid w:val="00423735"/>
    <w:rsid w:val="00425BAD"/>
    <w:rsid w:val="004267EE"/>
    <w:rsid w:val="00426805"/>
    <w:rsid w:val="0043455B"/>
    <w:rsid w:val="004411BE"/>
    <w:rsid w:val="00445BB6"/>
    <w:rsid w:val="00446DAD"/>
    <w:rsid w:val="00447340"/>
    <w:rsid w:val="004515A2"/>
    <w:rsid w:val="0045626E"/>
    <w:rsid w:val="0045648D"/>
    <w:rsid w:val="00457BF4"/>
    <w:rsid w:val="00462583"/>
    <w:rsid w:val="0046343C"/>
    <w:rsid w:val="004634DC"/>
    <w:rsid w:val="00464AEF"/>
    <w:rsid w:val="00464D44"/>
    <w:rsid w:val="00464D4B"/>
    <w:rsid w:val="00466B3A"/>
    <w:rsid w:val="00466F88"/>
    <w:rsid w:val="004671F1"/>
    <w:rsid w:val="00467E97"/>
    <w:rsid w:val="0047109A"/>
    <w:rsid w:val="0047258C"/>
    <w:rsid w:val="0047511D"/>
    <w:rsid w:val="004772C4"/>
    <w:rsid w:val="00477C58"/>
    <w:rsid w:val="004824BF"/>
    <w:rsid w:val="00484433"/>
    <w:rsid w:val="00484F12"/>
    <w:rsid w:val="0049053E"/>
    <w:rsid w:val="004937D0"/>
    <w:rsid w:val="004A0887"/>
    <w:rsid w:val="004A581D"/>
    <w:rsid w:val="004B195E"/>
    <w:rsid w:val="004B65E0"/>
    <w:rsid w:val="004C1111"/>
    <w:rsid w:val="004C3F02"/>
    <w:rsid w:val="004C6D3E"/>
    <w:rsid w:val="004D04E6"/>
    <w:rsid w:val="004D082E"/>
    <w:rsid w:val="004D2DEE"/>
    <w:rsid w:val="004D4802"/>
    <w:rsid w:val="004D5DB7"/>
    <w:rsid w:val="004F229C"/>
    <w:rsid w:val="004F2FA9"/>
    <w:rsid w:val="004F47F2"/>
    <w:rsid w:val="004F5536"/>
    <w:rsid w:val="004F64E4"/>
    <w:rsid w:val="004F7965"/>
    <w:rsid w:val="00511CF9"/>
    <w:rsid w:val="005130AF"/>
    <w:rsid w:val="005143EB"/>
    <w:rsid w:val="00514D45"/>
    <w:rsid w:val="00516EE7"/>
    <w:rsid w:val="005202A4"/>
    <w:rsid w:val="00523259"/>
    <w:rsid w:val="005236A0"/>
    <w:rsid w:val="005249D9"/>
    <w:rsid w:val="005251DC"/>
    <w:rsid w:val="00532975"/>
    <w:rsid w:val="00532DE6"/>
    <w:rsid w:val="0053475F"/>
    <w:rsid w:val="00535626"/>
    <w:rsid w:val="00536050"/>
    <w:rsid w:val="00537B7C"/>
    <w:rsid w:val="0054015B"/>
    <w:rsid w:val="0054391E"/>
    <w:rsid w:val="00544D1F"/>
    <w:rsid w:val="005464AE"/>
    <w:rsid w:val="00547C7F"/>
    <w:rsid w:val="00551741"/>
    <w:rsid w:val="00552679"/>
    <w:rsid w:val="00552AA7"/>
    <w:rsid w:val="00554C6E"/>
    <w:rsid w:val="00555071"/>
    <w:rsid w:val="0055628E"/>
    <w:rsid w:val="00557A85"/>
    <w:rsid w:val="00563A94"/>
    <w:rsid w:val="00571068"/>
    <w:rsid w:val="005872EB"/>
    <w:rsid w:val="00594441"/>
    <w:rsid w:val="005968C3"/>
    <w:rsid w:val="005A0FF0"/>
    <w:rsid w:val="005A2FAF"/>
    <w:rsid w:val="005A4174"/>
    <w:rsid w:val="005A48DE"/>
    <w:rsid w:val="005A7764"/>
    <w:rsid w:val="005B4CD7"/>
    <w:rsid w:val="005C3C47"/>
    <w:rsid w:val="005D1F1E"/>
    <w:rsid w:val="005E3ADC"/>
    <w:rsid w:val="005E46B1"/>
    <w:rsid w:val="005E6CC5"/>
    <w:rsid w:val="005F06E3"/>
    <w:rsid w:val="005F7758"/>
    <w:rsid w:val="00601C2E"/>
    <w:rsid w:val="00603C61"/>
    <w:rsid w:val="006057CA"/>
    <w:rsid w:val="006068D3"/>
    <w:rsid w:val="00610CB5"/>
    <w:rsid w:val="00611D1E"/>
    <w:rsid w:val="00612A05"/>
    <w:rsid w:val="00613E64"/>
    <w:rsid w:val="006176B6"/>
    <w:rsid w:val="00617F68"/>
    <w:rsid w:val="00620A1B"/>
    <w:rsid w:val="006248D8"/>
    <w:rsid w:val="00625191"/>
    <w:rsid w:val="0063131B"/>
    <w:rsid w:val="006320CB"/>
    <w:rsid w:val="006335A4"/>
    <w:rsid w:val="006338F6"/>
    <w:rsid w:val="00633AAC"/>
    <w:rsid w:val="00646F32"/>
    <w:rsid w:val="00652AB7"/>
    <w:rsid w:val="006534AE"/>
    <w:rsid w:val="006545FB"/>
    <w:rsid w:val="00671545"/>
    <w:rsid w:val="0067574F"/>
    <w:rsid w:val="006813D7"/>
    <w:rsid w:val="00683084"/>
    <w:rsid w:val="0068418C"/>
    <w:rsid w:val="0068720C"/>
    <w:rsid w:val="00687549"/>
    <w:rsid w:val="00690587"/>
    <w:rsid w:val="00691B7B"/>
    <w:rsid w:val="006925FC"/>
    <w:rsid w:val="0069272F"/>
    <w:rsid w:val="006A367C"/>
    <w:rsid w:val="006A4D73"/>
    <w:rsid w:val="006B144E"/>
    <w:rsid w:val="006B2FDB"/>
    <w:rsid w:val="006B4CC7"/>
    <w:rsid w:val="006B7183"/>
    <w:rsid w:val="006B7ED3"/>
    <w:rsid w:val="006C19D3"/>
    <w:rsid w:val="006C2242"/>
    <w:rsid w:val="006C2998"/>
    <w:rsid w:val="006C55A4"/>
    <w:rsid w:val="006C55B1"/>
    <w:rsid w:val="006C6914"/>
    <w:rsid w:val="006D0851"/>
    <w:rsid w:val="006D13B5"/>
    <w:rsid w:val="006D3EB8"/>
    <w:rsid w:val="006D4091"/>
    <w:rsid w:val="006D662D"/>
    <w:rsid w:val="006D7BB6"/>
    <w:rsid w:val="006E079D"/>
    <w:rsid w:val="006E1593"/>
    <w:rsid w:val="006E35B3"/>
    <w:rsid w:val="006E46BF"/>
    <w:rsid w:val="006E7581"/>
    <w:rsid w:val="006E7A7D"/>
    <w:rsid w:val="006F14FA"/>
    <w:rsid w:val="006F1A3B"/>
    <w:rsid w:val="006F4886"/>
    <w:rsid w:val="006F55EC"/>
    <w:rsid w:val="006F5728"/>
    <w:rsid w:val="006F6E46"/>
    <w:rsid w:val="007016BE"/>
    <w:rsid w:val="0070335A"/>
    <w:rsid w:val="00704C81"/>
    <w:rsid w:val="00711CBD"/>
    <w:rsid w:val="00712F00"/>
    <w:rsid w:val="007130AE"/>
    <w:rsid w:val="00715E37"/>
    <w:rsid w:val="00716CD6"/>
    <w:rsid w:val="0072463E"/>
    <w:rsid w:val="00727001"/>
    <w:rsid w:val="007301BA"/>
    <w:rsid w:val="00730F7D"/>
    <w:rsid w:val="00732E83"/>
    <w:rsid w:val="00736487"/>
    <w:rsid w:val="007371E0"/>
    <w:rsid w:val="00742E49"/>
    <w:rsid w:val="00747F5D"/>
    <w:rsid w:val="00750D12"/>
    <w:rsid w:val="00763999"/>
    <w:rsid w:val="0076411D"/>
    <w:rsid w:val="00770DF0"/>
    <w:rsid w:val="00774576"/>
    <w:rsid w:val="00774AA3"/>
    <w:rsid w:val="0077527B"/>
    <w:rsid w:val="0078258A"/>
    <w:rsid w:val="0078362C"/>
    <w:rsid w:val="007861C6"/>
    <w:rsid w:val="007868DB"/>
    <w:rsid w:val="00787F50"/>
    <w:rsid w:val="0079108E"/>
    <w:rsid w:val="0079281E"/>
    <w:rsid w:val="007929EA"/>
    <w:rsid w:val="007A00D7"/>
    <w:rsid w:val="007A03CB"/>
    <w:rsid w:val="007A0B26"/>
    <w:rsid w:val="007A3953"/>
    <w:rsid w:val="007A4E63"/>
    <w:rsid w:val="007A55AE"/>
    <w:rsid w:val="007A5A12"/>
    <w:rsid w:val="007B05C3"/>
    <w:rsid w:val="007B41BB"/>
    <w:rsid w:val="007B55FD"/>
    <w:rsid w:val="007B619B"/>
    <w:rsid w:val="007B7463"/>
    <w:rsid w:val="007B7A6C"/>
    <w:rsid w:val="007C1591"/>
    <w:rsid w:val="007C2553"/>
    <w:rsid w:val="007C3240"/>
    <w:rsid w:val="007C4055"/>
    <w:rsid w:val="007C55AD"/>
    <w:rsid w:val="007C5653"/>
    <w:rsid w:val="007C6F58"/>
    <w:rsid w:val="007C7302"/>
    <w:rsid w:val="007C7CE3"/>
    <w:rsid w:val="007D0335"/>
    <w:rsid w:val="007D098D"/>
    <w:rsid w:val="007D1508"/>
    <w:rsid w:val="007D20FC"/>
    <w:rsid w:val="007D4881"/>
    <w:rsid w:val="007D5A97"/>
    <w:rsid w:val="007E06CE"/>
    <w:rsid w:val="007E4A05"/>
    <w:rsid w:val="007F63A1"/>
    <w:rsid w:val="008010FB"/>
    <w:rsid w:val="00804F71"/>
    <w:rsid w:val="0080690C"/>
    <w:rsid w:val="00806F45"/>
    <w:rsid w:val="0081208E"/>
    <w:rsid w:val="00812534"/>
    <w:rsid w:val="0081440E"/>
    <w:rsid w:val="008164E1"/>
    <w:rsid w:val="00822885"/>
    <w:rsid w:val="0083183B"/>
    <w:rsid w:val="00831A1B"/>
    <w:rsid w:val="008323AD"/>
    <w:rsid w:val="008346F6"/>
    <w:rsid w:val="00842D41"/>
    <w:rsid w:val="0084389E"/>
    <w:rsid w:val="00843C4F"/>
    <w:rsid w:val="0085116B"/>
    <w:rsid w:val="008522F0"/>
    <w:rsid w:val="008532CB"/>
    <w:rsid w:val="00853537"/>
    <w:rsid w:val="0085358A"/>
    <w:rsid w:val="0085606E"/>
    <w:rsid w:val="00856355"/>
    <w:rsid w:val="008566CB"/>
    <w:rsid w:val="008666EA"/>
    <w:rsid w:val="0086749D"/>
    <w:rsid w:val="00876A0E"/>
    <w:rsid w:val="00876DFF"/>
    <w:rsid w:val="00880291"/>
    <w:rsid w:val="008850FC"/>
    <w:rsid w:val="00894D1D"/>
    <w:rsid w:val="00896819"/>
    <w:rsid w:val="0089745F"/>
    <w:rsid w:val="008A1213"/>
    <w:rsid w:val="008A209A"/>
    <w:rsid w:val="008A3954"/>
    <w:rsid w:val="008A51AC"/>
    <w:rsid w:val="008A6943"/>
    <w:rsid w:val="008A72A5"/>
    <w:rsid w:val="008B0187"/>
    <w:rsid w:val="008B1C11"/>
    <w:rsid w:val="008B2228"/>
    <w:rsid w:val="008B3028"/>
    <w:rsid w:val="008B563E"/>
    <w:rsid w:val="008C0EBD"/>
    <w:rsid w:val="008C6198"/>
    <w:rsid w:val="008C7609"/>
    <w:rsid w:val="008D0EA9"/>
    <w:rsid w:val="008D75A7"/>
    <w:rsid w:val="008D7912"/>
    <w:rsid w:val="008D7AC9"/>
    <w:rsid w:val="008E06E3"/>
    <w:rsid w:val="008E5B6F"/>
    <w:rsid w:val="008E5EA9"/>
    <w:rsid w:val="008F086E"/>
    <w:rsid w:val="008F4958"/>
    <w:rsid w:val="00900874"/>
    <w:rsid w:val="009019D8"/>
    <w:rsid w:val="00902634"/>
    <w:rsid w:val="009032C1"/>
    <w:rsid w:val="009127B3"/>
    <w:rsid w:val="00913F31"/>
    <w:rsid w:val="00914E2F"/>
    <w:rsid w:val="00914E3F"/>
    <w:rsid w:val="00915DC9"/>
    <w:rsid w:val="0091758D"/>
    <w:rsid w:val="009175FB"/>
    <w:rsid w:val="00917D11"/>
    <w:rsid w:val="009263CC"/>
    <w:rsid w:val="0093203B"/>
    <w:rsid w:val="0093268B"/>
    <w:rsid w:val="009405EF"/>
    <w:rsid w:val="009414F8"/>
    <w:rsid w:val="00942D33"/>
    <w:rsid w:val="00943A3F"/>
    <w:rsid w:val="009516A6"/>
    <w:rsid w:val="00953C8D"/>
    <w:rsid w:val="00955167"/>
    <w:rsid w:val="0095665F"/>
    <w:rsid w:val="00963125"/>
    <w:rsid w:val="0096378B"/>
    <w:rsid w:val="00970BB2"/>
    <w:rsid w:val="00972E49"/>
    <w:rsid w:val="00975278"/>
    <w:rsid w:val="009759CE"/>
    <w:rsid w:val="0098193C"/>
    <w:rsid w:val="00986D56"/>
    <w:rsid w:val="00992B6F"/>
    <w:rsid w:val="00994CAB"/>
    <w:rsid w:val="00994FE7"/>
    <w:rsid w:val="00996AE1"/>
    <w:rsid w:val="00997106"/>
    <w:rsid w:val="009A2AF0"/>
    <w:rsid w:val="009B27C9"/>
    <w:rsid w:val="009C07D6"/>
    <w:rsid w:val="009C22BD"/>
    <w:rsid w:val="009C5563"/>
    <w:rsid w:val="009C585B"/>
    <w:rsid w:val="009C64B5"/>
    <w:rsid w:val="009C6DE1"/>
    <w:rsid w:val="009C778D"/>
    <w:rsid w:val="009C7C81"/>
    <w:rsid w:val="009D04D3"/>
    <w:rsid w:val="009D41D1"/>
    <w:rsid w:val="009E0895"/>
    <w:rsid w:val="009E4E06"/>
    <w:rsid w:val="009E7DF2"/>
    <w:rsid w:val="009F6AEE"/>
    <w:rsid w:val="009F7BF6"/>
    <w:rsid w:val="00A075DE"/>
    <w:rsid w:val="00A10D32"/>
    <w:rsid w:val="00A123C0"/>
    <w:rsid w:val="00A13AB6"/>
    <w:rsid w:val="00A1402B"/>
    <w:rsid w:val="00A16118"/>
    <w:rsid w:val="00A17311"/>
    <w:rsid w:val="00A20566"/>
    <w:rsid w:val="00A21CC6"/>
    <w:rsid w:val="00A225BC"/>
    <w:rsid w:val="00A22DEA"/>
    <w:rsid w:val="00A2417C"/>
    <w:rsid w:val="00A31300"/>
    <w:rsid w:val="00A42BE0"/>
    <w:rsid w:val="00A43672"/>
    <w:rsid w:val="00A4464D"/>
    <w:rsid w:val="00A50DD5"/>
    <w:rsid w:val="00A53FA9"/>
    <w:rsid w:val="00A55898"/>
    <w:rsid w:val="00A576BE"/>
    <w:rsid w:val="00A64F18"/>
    <w:rsid w:val="00A65557"/>
    <w:rsid w:val="00A71BF7"/>
    <w:rsid w:val="00A72738"/>
    <w:rsid w:val="00A7415E"/>
    <w:rsid w:val="00A83B5E"/>
    <w:rsid w:val="00AB1AD4"/>
    <w:rsid w:val="00AB2B34"/>
    <w:rsid w:val="00AB441E"/>
    <w:rsid w:val="00AB4498"/>
    <w:rsid w:val="00AB4A6F"/>
    <w:rsid w:val="00AC013D"/>
    <w:rsid w:val="00AC45F3"/>
    <w:rsid w:val="00AC69A9"/>
    <w:rsid w:val="00AD27ED"/>
    <w:rsid w:val="00AD58AE"/>
    <w:rsid w:val="00AD6135"/>
    <w:rsid w:val="00AD6236"/>
    <w:rsid w:val="00AD64F3"/>
    <w:rsid w:val="00AD6BD3"/>
    <w:rsid w:val="00AE0656"/>
    <w:rsid w:val="00AE1725"/>
    <w:rsid w:val="00AE46AF"/>
    <w:rsid w:val="00AE5BE2"/>
    <w:rsid w:val="00AE64E2"/>
    <w:rsid w:val="00AF19FA"/>
    <w:rsid w:val="00AF3BD9"/>
    <w:rsid w:val="00AF554F"/>
    <w:rsid w:val="00AF6257"/>
    <w:rsid w:val="00AF78F8"/>
    <w:rsid w:val="00B01FC8"/>
    <w:rsid w:val="00B045F2"/>
    <w:rsid w:val="00B141A4"/>
    <w:rsid w:val="00B15FA5"/>
    <w:rsid w:val="00B17128"/>
    <w:rsid w:val="00B173C2"/>
    <w:rsid w:val="00B2093C"/>
    <w:rsid w:val="00B20BFF"/>
    <w:rsid w:val="00B25729"/>
    <w:rsid w:val="00B30FA4"/>
    <w:rsid w:val="00B321DE"/>
    <w:rsid w:val="00B340F9"/>
    <w:rsid w:val="00B36137"/>
    <w:rsid w:val="00B36237"/>
    <w:rsid w:val="00B37F26"/>
    <w:rsid w:val="00B4248D"/>
    <w:rsid w:val="00B44BE6"/>
    <w:rsid w:val="00B44C16"/>
    <w:rsid w:val="00B52F83"/>
    <w:rsid w:val="00B5467B"/>
    <w:rsid w:val="00B546C4"/>
    <w:rsid w:val="00B61ACB"/>
    <w:rsid w:val="00B64B36"/>
    <w:rsid w:val="00B67A09"/>
    <w:rsid w:val="00B739B7"/>
    <w:rsid w:val="00B828E3"/>
    <w:rsid w:val="00BA185D"/>
    <w:rsid w:val="00BA27BB"/>
    <w:rsid w:val="00BA41D4"/>
    <w:rsid w:val="00BA4603"/>
    <w:rsid w:val="00BA5287"/>
    <w:rsid w:val="00BA554B"/>
    <w:rsid w:val="00BB1767"/>
    <w:rsid w:val="00BB2B31"/>
    <w:rsid w:val="00BC3EF7"/>
    <w:rsid w:val="00BC454E"/>
    <w:rsid w:val="00BC498A"/>
    <w:rsid w:val="00BC4CCA"/>
    <w:rsid w:val="00BC61D6"/>
    <w:rsid w:val="00BC6A09"/>
    <w:rsid w:val="00BD6CD8"/>
    <w:rsid w:val="00BE3319"/>
    <w:rsid w:val="00BE726F"/>
    <w:rsid w:val="00BF1C68"/>
    <w:rsid w:val="00BF7086"/>
    <w:rsid w:val="00C00127"/>
    <w:rsid w:val="00C036AB"/>
    <w:rsid w:val="00C04D04"/>
    <w:rsid w:val="00C06303"/>
    <w:rsid w:val="00C0727E"/>
    <w:rsid w:val="00C11119"/>
    <w:rsid w:val="00C20DD9"/>
    <w:rsid w:val="00C20F33"/>
    <w:rsid w:val="00C2138A"/>
    <w:rsid w:val="00C21B02"/>
    <w:rsid w:val="00C221E2"/>
    <w:rsid w:val="00C243EE"/>
    <w:rsid w:val="00C25375"/>
    <w:rsid w:val="00C2691B"/>
    <w:rsid w:val="00C27B99"/>
    <w:rsid w:val="00C365B6"/>
    <w:rsid w:val="00C3781F"/>
    <w:rsid w:val="00C37ACD"/>
    <w:rsid w:val="00C4276A"/>
    <w:rsid w:val="00C47936"/>
    <w:rsid w:val="00C5032C"/>
    <w:rsid w:val="00C52C8B"/>
    <w:rsid w:val="00C5319D"/>
    <w:rsid w:val="00C6010A"/>
    <w:rsid w:val="00C62768"/>
    <w:rsid w:val="00C62789"/>
    <w:rsid w:val="00C62CCD"/>
    <w:rsid w:val="00C708DC"/>
    <w:rsid w:val="00C70DDA"/>
    <w:rsid w:val="00C7198A"/>
    <w:rsid w:val="00C728B4"/>
    <w:rsid w:val="00C76417"/>
    <w:rsid w:val="00C84A88"/>
    <w:rsid w:val="00C86675"/>
    <w:rsid w:val="00C916C6"/>
    <w:rsid w:val="00C9330B"/>
    <w:rsid w:val="00C9396B"/>
    <w:rsid w:val="00C94BED"/>
    <w:rsid w:val="00C96405"/>
    <w:rsid w:val="00CA27A8"/>
    <w:rsid w:val="00CA54A5"/>
    <w:rsid w:val="00CA6BCF"/>
    <w:rsid w:val="00CA7950"/>
    <w:rsid w:val="00CB166A"/>
    <w:rsid w:val="00CB2FFB"/>
    <w:rsid w:val="00CB654E"/>
    <w:rsid w:val="00CB6F9F"/>
    <w:rsid w:val="00CC1B78"/>
    <w:rsid w:val="00CD2739"/>
    <w:rsid w:val="00CD28DB"/>
    <w:rsid w:val="00CD4214"/>
    <w:rsid w:val="00CD58B2"/>
    <w:rsid w:val="00CF0C8C"/>
    <w:rsid w:val="00CF1194"/>
    <w:rsid w:val="00CF1862"/>
    <w:rsid w:val="00CF2912"/>
    <w:rsid w:val="00CF326C"/>
    <w:rsid w:val="00CF5B38"/>
    <w:rsid w:val="00D04390"/>
    <w:rsid w:val="00D06EB2"/>
    <w:rsid w:val="00D13DCA"/>
    <w:rsid w:val="00D1447F"/>
    <w:rsid w:val="00D15307"/>
    <w:rsid w:val="00D2072B"/>
    <w:rsid w:val="00D25940"/>
    <w:rsid w:val="00D27726"/>
    <w:rsid w:val="00D31201"/>
    <w:rsid w:val="00D40E31"/>
    <w:rsid w:val="00D40ED6"/>
    <w:rsid w:val="00D43507"/>
    <w:rsid w:val="00D503EF"/>
    <w:rsid w:val="00D6223B"/>
    <w:rsid w:val="00D62518"/>
    <w:rsid w:val="00D63047"/>
    <w:rsid w:val="00D65DAD"/>
    <w:rsid w:val="00D66FBB"/>
    <w:rsid w:val="00D70AA6"/>
    <w:rsid w:val="00D73B5A"/>
    <w:rsid w:val="00D74E95"/>
    <w:rsid w:val="00D82F05"/>
    <w:rsid w:val="00D97CC5"/>
    <w:rsid w:val="00DA1C64"/>
    <w:rsid w:val="00DA2817"/>
    <w:rsid w:val="00DA287F"/>
    <w:rsid w:val="00DA6867"/>
    <w:rsid w:val="00DB0510"/>
    <w:rsid w:val="00DB76DC"/>
    <w:rsid w:val="00DB7B0A"/>
    <w:rsid w:val="00DC0BC3"/>
    <w:rsid w:val="00DC14B9"/>
    <w:rsid w:val="00DC2EA8"/>
    <w:rsid w:val="00DC41EF"/>
    <w:rsid w:val="00DC6C1D"/>
    <w:rsid w:val="00DC722C"/>
    <w:rsid w:val="00DC7CA3"/>
    <w:rsid w:val="00DD0555"/>
    <w:rsid w:val="00DD1B99"/>
    <w:rsid w:val="00DD4F69"/>
    <w:rsid w:val="00DE090F"/>
    <w:rsid w:val="00DE5325"/>
    <w:rsid w:val="00DF4020"/>
    <w:rsid w:val="00E02B0C"/>
    <w:rsid w:val="00E10444"/>
    <w:rsid w:val="00E10471"/>
    <w:rsid w:val="00E238E2"/>
    <w:rsid w:val="00E24A9F"/>
    <w:rsid w:val="00E3247D"/>
    <w:rsid w:val="00E34F41"/>
    <w:rsid w:val="00E36715"/>
    <w:rsid w:val="00E36717"/>
    <w:rsid w:val="00E449FB"/>
    <w:rsid w:val="00E45AE1"/>
    <w:rsid w:val="00E46B59"/>
    <w:rsid w:val="00E470D3"/>
    <w:rsid w:val="00E51375"/>
    <w:rsid w:val="00E62241"/>
    <w:rsid w:val="00E642E5"/>
    <w:rsid w:val="00E7200F"/>
    <w:rsid w:val="00E7288D"/>
    <w:rsid w:val="00E74601"/>
    <w:rsid w:val="00E8109E"/>
    <w:rsid w:val="00E843F8"/>
    <w:rsid w:val="00E857E8"/>
    <w:rsid w:val="00E86D0C"/>
    <w:rsid w:val="00E90A66"/>
    <w:rsid w:val="00E97A67"/>
    <w:rsid w:val="00EA2294"/>
    <w:rsid w:val="00EA76FA"/>
    <w:rsid w:val="00EB0074"/>
    <w:rsid w:val="00EB21BB"/>
    <w:rsid w:val="00EB35D9"/>
    <w:rsid w:val="00EB5CE0"/>
    <w:rsid w:val="00EC3E4A"/>
    <w:rsid w:val="00EC7227"/>
    <w:rsid w:val="00ED0D97"/>
    <w:rsid w:val="00ED2D38"/>
    <w:rsid w:val="00ED3226"/>
    <w:rsid w:val="00ED4F64"/>
    <w:rsid w:val="00EE276D"/>
    <w:rsid w:val="00EE33E4"/>
    <w:rsid w:val="00EF0139"/>
    <w:rsid w:val="00EF0AAF"/>
    <w:rsid w:val="00EF146A"/>
    <w:rsid w:val="00F058AF"/>
    <w:rsid w:val="00F06F3F"/>
    <w:rsid w:val="00F10779"/>
    <w:rsid w:val="00F131A8"/>
    <w:rsid w:val="00F17D2E"/>
    <w:rsid w:val="00F222B6"/>
    <w:rsid w:val="00F25AC4"/>
    <w:rsid w:val="00F26FB3"/>
    <w:rsid w:val="00F33095"/>
    <w:rsid w:val="00F335E0"/>
    <w:rsid w:val="00F33981"/>
    <w:rsid w:val="00F342B3"/>
    <w:rsid w:val="00F34516"/>
    <w:rsid w:val="00F416B7"/>
    <w:rsid w:val="00F4583E"/>
    <w:rsid w:val="00F46068"/>
    <w:rsid w:val="00F4660F"/>
    <w:rsid w:val="00F50B72"/>
    <w:rsid w:val="00F5329B"/>
    <w:rsid w:val="00F57489"/>
    <w:rsid w:val="00F57A11"/>
    <w:rsid w:val="00F62F33"/>
    <w:rsid w:val="00F642B8"/>
    <w:rsid w:val="00F659C4"/>
    <w:rsid w:val="00F65B45"/>
    <w:rsid w:val="00F67964"/>
    <w:rsid w:val="00F7226F"/>
    <w:rsid w:val="00F72EC3"/>
    <w:rsid w:val="00F843F6"/>
    <w:rsid w:val="00F861C8"/>
    <w:rsid w:val="00F95FEF"/>
    <w:rsid w:val="00FA0054"/>
    <w:rsid w:val="00FA1FB1"/>
    <w:rsid w:val="00FA219A"/>
    <w:rsid w:val="00FA2F1C"/>
    <w:rsid w:val="00FA3D01"/>
    <w:rsid w:val="00FB1153"/>
    <w:rsid w:val="00FB159A"/>
    <w:rsid w:val="00FB23C5"/>
    <w:rsid w:val="00FB2E3B"/>
    <w:rsid w:val="00FB7AEB"/>
    <w:rsid w:val="00FC295A"/>
    <w:rsid w:val="00FD0B7A"/>
    <w:rsid w:val="00FD3957"/>
    <w:rsid w:val="00FD5170"/>
    <w:rsid w:val="00FD6B7B"/>
    <w:rsid w:val="00FD6CCD"/>
    <w:rsid w:val="00FE1597"/>
    <w:rsid w:val="00FE1F18"/>
    <w:rsid w:val="00FE459A"/>
    <w:rsid w:val="00FE5BD7"/>
    <w:rsid w:val="00FF058D"/>
    <w:rsid w:val="00FF0689"/>
    <w:rsid w:val="00FF125A"/>
    <w:rsid w:val="00FF270C"/>
    <w:rsid w:val="00FF4ED1"/>
    <w:rsid w:val="00FF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28E3"/>
  </w:style>
  <w:style w:type="paragraph" w:styleId="1">
    <w:name w:val="heading 1"/>
    <w:basedOn w:val="a"/>
    <w:next w:val="a"/>
    <w:link w:val="10"/>
    <w:uiPriority w:val="99"/>
    <w:qFormat/>
    <w:rsid w:val="00B828E3"/>
    <w:pPr>
      <w:keepNext/>
      <w:ind w:left="4320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828E3"/>
    <w:pPr>
      <w:keepNext/>
      <w:ind w:left="4320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B828E3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B828E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rsid w:val="00B828E3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B828E3"/>
    <w:pPr>
      <w:keepNext/>
      <w:ind w:firstLine="720"/>
      <w:outlineLvl w:val="5"/>
    </w:pPr>
    <w:rPr>
      <w:bCs/>
      <w:sz w:val="28"/>
      <w:szCs w:val="24"/>
    </w:rPr>
  </w:style>
  <w:style w:type="paragraph" w:styleId="7">
    <w:name w:val="heading 7"/>
    <w:basedOn w:val="a"/>
    <w:next w:val="a"/>
    <w:link w:val="70"/>
    <w:uiPriority w:val="99"/>
    <w:qFormat/>
    <w:rsid w:val="00B828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B828E3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B828E3"/>
    <w:pPr>
      <w:keepNext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27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C27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E276D"/>
    <w:rPr>
      <w:rFonts w:cs="Times New Roman"/>
      <w:sz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C271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C271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C271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C271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C271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C271F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B828E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5665F"/>
    <w:rPr>
      <w:rFonts w:cs="Times New Roman"/>
    </w:rPr>
  </w:style>
  <w:style w:type="character" w:styleId="a5">
    <w:name w:val="page number"/>
    <w:basedOn w:val="a0"/>
    <w:uiPriority w:val="99"/>
    <w:rsid w:val="00B828E3"/>
    <w:rPr>
      <w:rFonts w:cs="Times New Roman"/>
    </w:rPr>
  </w:style>
  <w:style w:type="paragraph" w:styleId="a6">
    <w:name w:val="Body Text"/>
    <w:basedOn w:val="a"/>
    <w:link w:val="a7"/>
    <w:uiPriority w:val="99"/>
    <w:rsid w:val="00B828E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271F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B828E3"/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C271F"/>
    <w:rPr>
      <w:rFonts w:cs="Times New Roman"/>
      <w:sz w:val="16"/>
      <w:szCs w:val="16"/>
    </w:rPr>
  </w:style>
  <w:style w:type="paragraph" w:styleId="a8">
    <w:name w:val="caption"/>
    <w:basedOn w:val="a"/>
    <w:next w:val="a"/>
    <w:uiPriority w:val="99"/>
    <w:qFormat/>
    <w:rsid w:val="00B828E3"/>
    <w:rPr>
      <w:sz w:val="28"/>
    </w:rPr>
  </w:style>
  <w:style w:type="paragraph" w:styleId="a9">
    <w:name w:val="Body Text Indent"/>
    <w:basedOn w:val="a"/>
    <w:link w:val="aa"/>
    <w:uiPriority w:val="99"/>
    <w:rsid w:val="00B828E3"/>
    <w:pPr>
      <w:ind w:firstLine="708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C271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B828E3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C271F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B828E3"/>
    <w:pPr>
      <w:ind w:firstLine="720"/>
      <w:jc w:val="center"/>
    </w:pPr>
    <w:rPr>
      <w:b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2C271F"/>
    <w:rPr>
      <w:rFonts w:cs="Times New Roman"/>
      <w:sz w:val="16"/>
      <w:szCs w:val="16"/>
    </w:rPr>
  </w:style>
  <w:style w:type="paragraph" w:styleId="ab">
    <w:name w:val="footer"/>
    <w:basedOn w:val="a"/>
    <w:link w:val="ac"/>
    <w:uiPriority w:val="99"/>
    <w:rsid w:val="001B2B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81440E"/>
    <w:rPr>
      <w:rFonts w:cs="Times New Roman"/>
    </w:rPr>
  </w:style>
  <w:style w:type="table" w:styleId="ad">
    <w:name w:val="Table Grid"/>
    <w:basedOn w:val="a1"/>
    <w:uiPriority w:val="99"/>
    <w:rsid w:val="00BB2B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53562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2C271F"/>
    <w:rPr>
      <w:rFonts w:cs="Times New Roman"/>
      <w:sz w:val="2"/>
    </w:rPr>
  </w:style>
  <w:style w:type="paragraph" w:customStyle="1" w:styleId="ConsPlusNormal">
    <w:name w:val="ConsPlusNormal"/>
    <w:uiPriority w:val="99"/>
    <w:rsid w:val="00B321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uiPriority w:val="99"/>
    <w:rsid w:val="00942D33"/>
    <w:rPr>
      <w:sz w:val="24"/>
      <w:szCs w:val="24"/>
    </w:rPr>
  </w:style>
  <w:style w:type="paragraph" w:customStyle="1" w:styleId="af1">
    <w:name w:val="Знак Знак"/>
    <w:basedOn w:val="a"/>
    <w:uiPriority w:val="99"/>
    <w:rsid w:val="00516EE7"/>
    <w:pPr>
      <w:spacing w:after="160" w:line="240" w:lineRule="exact"/>
    </w:pPr>
    <w:rPr>
      <w:rFonts w:ascii="Arial" w:hAnsi="Arial" w:cs="Arial"/>
      <w:lang w:val="fr-FR" w:eastAsia="en-US"/>
    </w:rPr>
  </w:style>
  <w:style w:type="character" w:styleId="af2">
    <w:name w:val="Hyperlink"/>
    <w:basedOn w:val="a0"/>
    <w:uiPriority w:val="99"/>
    <w:rsid w:val="00552679"/>
    <w:rPr>
      <w:rFonts w:cs="Times New Roman"/>
      <w:color w:val="0000FF"/>
      <w:u w:val="single"/>
    </w:rPr>
  </w:style>
  <w:style w:type="paragraph" w:customStyle="1" w:styleId="af3">
    <w:name w:val="Знак"/>
    <w:basedOn w:val="a"/>
    <w:uiPriority w:val="99"/>
    <w:rsid w:val="00C04D0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endnote text"/>
    <w:basedOn w:val="a"/>
    <w:link w:val="af5"/>
    <w:uiPriority w:val="99"/>
    <w:rsid w:val="00C04D04"/>
  </w:style>
  <w:style w:type="character" w:customStyle="1" w:styleId="af5">
    <w:name w:val="Текст концевой сноски Знак"/>
    <w:basedOn w:val="a0"/>
    <w:link w:val="af4"/>
    <w:uiPriority w:val="99"/>
    <w:locked/>
    <w:rsid w:val="00C04D04"/>
    <w:rPr>
      <w:rFonts w:cs="Times New Roman"/>
    </w:rPr>
  </w:style>
  <w:style w:type="character" w:styleId="af6">
    <w:name w:val="endnote reference"/>
    <w:basedOn w:val="a0"/>
    <w:uiPriority w:val="99"/>
    <w:rsid w:val="00C04D04"/>
    <w:rPr>
      <w:rFonts w:cs="Times New Roman"/>
      <w:vertAlign w:val="superscript"/>
    </w:rPr>
  </w:style>
  <w:style w:type="paragraph" w:customStyle="1" w:styleId="af7">
    <w:name w:val="Базовый"/>
    <w:uiPriority w:val="99"/>
    <w:rsid w:val="009759CE"/>
    <w:pPr>
      <w:tabs>
        <w:tab w:val="left" w:pos="709"/>
      </w:tabs>
      <w:suppressAutoHyphens/>
      <w:spacing w:line="100" w:lineRule="atLeast"/>
    </w:pPr>
    <w:rPr>
      <w:color w:val="00000A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9759CE"/>
    <w:pPr>
      <w:widowControl w:val="0"/>
      <w:tabs>
        <w:tab w:val="left" w:pos="709"/>
      </w:tabs>
      <w:suppressAutoHyphens/>
      <w:spacing w:after="200" w:line="276" w:lineRule="auto"/>
    </w:pPr>
    <w:rPr>
      <w:rFonts w:ascii="Arial" w:hAnsi="Arial" w:cs="Mangal"/>
      <w:szCs w:val="24"/>
      <w:lang w:eastAsia="zh-CN" w:bidi="hi-IN"/>
    </w:rPr>
  </w:style>
  <w:style w:type="paragraph" w:customStyle="1" w:styleId="Default">
    <w:name w:val="Default"/>
    <w:uiPriority w:val="99"/>
    <w:rsid w:val="008B22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7F63A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1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1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1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1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1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11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311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1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1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1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1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1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1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1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11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1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31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1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1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1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1;&#1083;&#1072;&#1085;&#1082;&#1080;\&#1055;&#1080;&#1089;&#1100;&#1084;&#108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Письмо.dot</Template>
  <TotalTime>17</TotalTime>
  <Pages>1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Городская Администрация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JOГO JARDIM x8?! PORRA! DIA 8 VOTA NГO!</dc:subject>
  <dc:creator>vladimir</dc:creator>
  <cp:keywords>Birthday</cp:keywords>
  <cp:lastModifiedBy>адм</cp:lastModifiedBy>
  <cp:revision>9</cp:revision>
  <cp:lastPrinted>2017-02-07T07:19:00Z</cp:lastPrinted>
  <dcterms:created xsi:type="dcterms:W3CDTF">2017-02-06T06:06:00Z</dcterms:created>
  <dcterms:modified xsi:type="dcterms:W3CDTF">2017-02-07T07:31:00Z</dcterms:modified>
</cp:coreProperties>
</file>